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1036A" w14:textId="4C4143F9" w:rsidR="00603989" w:rsidRPr="00763E46" w:rsidRDefault="00603989" w:rsidP="00666704">
      <w:pPr>
        <w:pStyle w:val="Ttulo1"/>
        <w:pBdr>
          <w:bottom w:val="single" w:sz="12" w:space="1" w:color="auto"/>
        </w:pBdr>
        <w:rPr>
          <w:sz w:val="28"/>
          <w:szCs w:val="28"/>
        </w:rPr>
      </w:pPr>
      <w:bookmarkStart w:id="0" w:name="_Toc168902067"/>
      <w:r w:rsidRPr="00BC43F0">
        <w:rPr>
          <w:sz w:val="28"/>
          <w:szCs w:val="28"/>
        </w:rPr>
        <w:t>ANEXO II</w:t>
      </w:r>
      <w:bookmarkEnd w:id="0"/>
      <w:r w:rsidR="00666704" w:rsidRPr="00BC43F0">
        <w:rPr>
          <w:sz w:val="28"/>
          <w:szCs w:val="28"/>
        </w:rPr>
        <w:t xml:space="preserve"> </w:t>
      </w:r>
      <w:r w:rsidR="00496D95">
        <w:rPr>
          <w:sz w:val="28"/>
          <w:szCs w:val="28"/>
        </w:rPr>
        <w:t>–</w:t>
      </w:r>
      <w:r w:rsidR="00666704" w:rsidRPr="00BC43F0">
        <w:rPr>
          <w:sz w:val="28"/>
          <w:szCs w:val="28"/>
        </w:rPr>
        <w:t xml:space="preserve"> </w:t>
      </w:r>
      <w:r w:rsidR="00C926C2" w:rsidRPr="00763E46">
        <w:rPr>
          <w:sz w:val="28"/>
          <w:szCs w:val="28"/>
        </w:rPr>
        <w:t xml:space="preserve">MINUTA DE </w:t>
      </w:r>
      <w:r w:rsidR="006C4892" w:rsidRPr="00763E46">
        <w:rPr>
          <w:sz w:val="28"/>
          <w:szCs w:val="28"/>
        </w:rPr>
        <w:t>DECLARAÇÃO DO REQUERIMENTO</w:t>
      </w:r>
      <w:r w:rsidR="00C926C2" w:rsidRPr="00763E46">
        <w:rPr>
          <w:sz w:val="28"/>
          <w:szCs w:val="28"/>
        </w:rPr>
        <w:t xml:space="preserve"> DE</w:t>
      </w:r>
      <w:r w:rsidR="00490063" w:rsidRPr="00763E46">
        <w:rPr>
          <w:sz w:val="28"/>
          <w:szCs w:val="28"/>
        </w:rPr>
        <w:t xml:space="preserve"> </w:t>
      </w:r>
      <w:r w:rsidR="00C926C2" w:rsidRPr="00763E46">
        <w:rPr>
          <w:sz w:val="28"/>
          <w:szCs w:val="28"/>
        </w:rPr>
        <w:t>CREDENCIAMENTO</w:t>
      </w:r>
    </w:p>
    <w:p w14:paraId="60BCB3E0" w14:textId="77777777" w:rsidR="00603989" w:rsidRPr="00763E46" w:rsidRDefault="00603989" w:rsidP="00E3420D">
      <w:pPr>
        <w:spacing w:after="0" w:line="240" w:lineRule="auto"/>
        <w:rPr>
          <w:rFonts w:cs="Arial"/>
        </w:rP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76"/>
      </w:tblGrid>
      <w:tr w:rsidR="00BD5C5E" w:rsidRPr="00763E46" w14:paraId="1F0667DD" w14:textId="77777777" w:rsidTr="00DA370B">
        <w:trPr>
          <w:trHeight w:hRule="exact" w:val="284"/>
        </w:trPr>
        <w:tc>
          <w:tcPr>
            <w:tcW w:w="9776"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09CE43C1" w14:textId="77777777" w:rsidR="00BD5C5E" w:rsidRPr="00763E46" w:rsidRDefault="00BD5C5E" w:rsidP="00DA370B">
            <w:pPr>
              <w:spacing w:after="0" w:line="240" w:lineRule="auto"/>
              <w:ind w:right="141"/>
              <w:jc w:val="both"/>
              <w:rPr>
                <w:rFonts w:cs="Arial"/>
                <w:b/>
                <w:bCs/>
                <w:sz w:val="24"/>
                <w:szCs w:val="24"/>
              </w:rPr>
            </w:pPr>
            <w:r w:rsidRPr="00763E46">
              <w:rPr>
                <w:rFonts w:cs="Arial"/>
                <w:b/>
                <w:bCs/>
                <w:sz w:val="24"/>
                <w:szCs w:val="24"/>
              </w:rPr>
              <w:t>Razão Social</w:t>
            </w:r>
          </w:p>
          <w:p w14:paraId="4909FB9C" w14:textId="77777777" w:rsidR="00BD5C5E" w:rsidRPr="00763E46" w:rsidRDefault="00BD5C5E" w:rsidP="00DA370B">
            <w:pPr>
              <w:spacing w:after="0" w:line="240" w:lineRule="auto"/>
              <w:ind w:right="141"/>
              <w:jc w:val="both"/>
              <w:rPr>
                <w:rFonts w:cs="Arial"/>
                <w:sz w:val="24"/>
                <w:szCs w:val="24"/>
              </w:rPr>
            </w:pPr>
          </w:p>
        </w:tc>
      </w:tr>
      <w:tr w:rsidR="00BD5C5E" w:rsidRPr="00763E46" w14:paraId="3B730223" w14:textId="77777777" w:rsidTr="00DA370B">
        <w:trPr>
          <w:trHeight w:hRule="exact" w:val="567"/>
        </w:trPr>
        <w:tc>
          <w:tcPr>
            <w:tcW w:w="9776" w:type="dxa"/>
            <w:tcBorders>
              <w:top w:val="dotted" w:sz="4" w:space="0" w:color="auto"/>
              <w:left w:val="single" w:sz="4" w:space="0" w:color="auto"/>
              <w:bottom w:val="single" w:sz="4" w:space="0" w:color="auto"/>
              <w:right w:val="single" w:sz="4" w:space="0" w:color="auto"/>
            </w:tcBorders>
            <w:vAlign w:val="center"/>
          </w:tcPr>
          <w:p w14:paraId="53CB5B1B" w14:textId="77777777" w:rsidR="00BD5C5E" w:rsidRPr="00763E46" w:rsidRDefault="00BD5C5E" w:rsidP="00DA370B">
            <w:pPr>
              <w:spacing w:after="0" w:line="240" w:lineRule="auto"/>
              <w:ind w:right="141"/>
              <w:jc w:val="both"/>
              <w:rPr>
                <w:rFonts w:cs="Arial"/>
                <w:sz w:val="24"/>
                <w:szCs w:val="24"/>
              </w:rPr>
            </w:pPr>
          </w:p>
        </w:tc>
      </w:tr>
      <w:tr w:rsidR="00BD5C5E" w:rsidRPr="00763E46" w14:paraId="0D081758" w14:textId="77777777" w:rsidTr="00DA370B">
        <w:trPr>
          <w:trHeight w:hRule="exact" w:val="284"/>
        </w:trPr>
        <w:tc>
          <w:tcPr>
            <w:tcW w:w="9776"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4625BEB3" w14:textId="77777777" w:rsidR="00BD5C5E" w:rsidRPr="00763E46" w:rsidRDefault="00BD5C5E" w:rsidP="00DA370B">
            <w:pPr>
              <w:spacing w:after="0" w:line="240" w:lineRule="auto"/>
              <w:ind w:right="141"/>
              <w:jc w:val="both"/>
              <w:rPr>
                <w:rFonts w:cs="Arial"/>
                <w:b/>
                <w:bCs/>
                <w:sz w:val="24"/>
                <w:szCs w:val="24"/>
              </w:rPr>
            </w:pPr>
            <w:r w:rsidRPr="00763E46">
              <w:rPr>
                <w:rFonts w:cs="Arial"/>
                <w:b/>
                <w:bCs/>
                <w:sz w:val="24"/>
                <w:szCs w:val="24"/>
              </w:rPr>
              <w:t>CNPJ</w:t>
            </w:r>
          </w:p>
          <w:p w14:paraId="3111A588" w14:textId="77777777" w:rsidR="00BD5C5E" w:rsidRPr="00763E46" w:rsidRDefault="00BD5C5E" w:rsidP="00DA370B">
            <w:pPr>
              <w:spacing w:after="0" w:line="240" w:lineRule="auto"/>
              <w:ind w:right="141"/>
              <w:jc w:val="both"/>
              <w:rPr>
                <w:rFonts w:cs="Arial"/>
                <w:b/>
                <w:bCs/>
                <w:sz w:val="24"/>
                <w:szCs w:val="24"/>
              </w:rPr>
            </w:pPr>
          </w:p>
        </w:tc>
      </w:tr>
      <w:tr w:rsidR="00BD5C5E" w:rsidRPr="00763E46" w14:paraId="292D65D8" w14:textId="77777777" w:rsidTr="00DA370B">
        <w:trPr>
          <w:trHeight w:hRule="exact" w:val="567"/>
        </w:trPr>
        <w:tc>
          <w:tcPr>
            <w:tcW w:w="9776" w:type="dxa"/>
            <w:tcBorders>
              <w:top w:val="dotted" w:sz="4" w:space="0" w:color="auto"/>
              <w:left w:val="single" w:sz="4" w:space="0" w:color="auto"/>
              <w:bottom w:val="single" w:sz="4" w:space="0" w:color="auto"/>
              <w:right w:val="single" w:sz="4" w:space="0" w:color="auto"/>
            </w:tcBorders>
            <w:vAlign w:val="center"/>
          </w:tcPr>
          <w:p w14:paraId="0A7442A5" w14:textId="77777777" w:rsidR="00BD5C5E" w:rsidRPr="00763E46" w:rsidRDefault="00BD5C5E" w:rsidP="00DA370B">
            <w:pPr>
              <w:spacing w:after="0" w:line="240" w:lineRule="auto"/>
              <w:ind w:right="141"/>
              <w:jc w:val="both"/>
              <w:rPr>
                <w:rFonts w:cs="Arial"/>
                <w:sz w:val="24"/>
                <w:szCs w:val="24"/>
              </w:rPr>
            </w:pPr>
          </w:p>
        </w:tc>
      </w:tr>
    </w:tbl>
    <w:p w14:paraId="63E30F2E" w14:textId="4ECDD05F" w:rsidR="00BD5C5E" w:rsidRPr="00763E46" w:rsidRDefault="00BD5C5E" w:rsidP="00763E46">
      <w:pPr>
        <w:widowControl w:val="0"/>
        <w:spacing w:before="120" w:after="120" w:line="240" w:lineRule="auto"/>
        <w:jc w:val="both"/>
        <w:textAlignment w:val="baseline"/>
        <w:rPr>
          <w:rFonts w:cs="Arial"/>
          <w:b/>
          <w:sz w:val="24"/>
          <w:szCs w:val="24"/>
        </w:rPr>
      </w:pPr>
      <w:r w:rsidRPr="00763E46">
        <w:rPr>
          <w:rFonts w:cs="Arial"/>
          <w:b/>
          <w:kern w:val="1"/>
          <w:sz w:val="24"/>
          <w:szCs w:val="24"/>
          <w:lang w:eastAsia="zh-CN"/>
        </w:rPr>
        <w:t>Referência:</w:t>
      </w:r>
      <w:r w:rsidRPr="00763E46">
        <w:rPr>
          <w:rFonts w:cs="Arial"/>
          <w:kern w:val="1"/>
          <w:sz w:val="24"/>
          <w:szCs w:val="24"/>
          <w:lang w:eastAsia="zh-CN"/>
        </w:rPr>
        <w:t xml:space="preserve"> Edital de Credenciamento </w:t>
      </w:r>
      <w:sdt>
        <w:sdtPr>
          <w:rPr>
            <w:rFonts w:cs="Arial"/>
            <w:b/>
            <w:sz w:val="24"/>
            <w:szCs w:val="24"/>
          </w:rPr>
          <w:alias w:val="Título"/>
          <w:tag w:val=""/>
          <w:id w:val="-1499494168"/>
          <w:placeholder>
            <w:docPart w:val="828BF52E55014686A4F201A0843CCB63"/>
          </w:placeholder>
          <w:dataBinding w:prefixMappings="xmlns:ns0='http://purl.org/dc/elements/1.1/' xmlns:ns1='http://schemas.openxmlformats.org/package/2006/metadata/core-properties' " w:xpath="/ns1:coreProperties[1]/ns0:title[1]" w:storeItemID="{6C3C8BC8-F283-45AE-878A-BAB7291924A1}"/>
          <w:text/>
        </w:sdtPr>
        <w:sdtEndPr/>
        <w:sdtContent>
          <w:r w:rsidR="00F052D5" w:rsidRPr="00763E46">
            <w:rPr>
              <w:rFonts w:cs="Arial"/>
              <w:b/>
              <w:sz w:val="24"/>
              <w:szCs w:val="24"/>
            </w:rPr>
            <w:t>2024/00940(7421)</w:t>
          </w:r>
        </w:sdtContent>
      </w:sdt>
    </w:p>
    <w:p w14:paraId="22B01F4E" w14:textId="1B0B54FE" w:rsidR="00BD5C5E" w:rsidRPr="00763E46" w:rsidRDefault="00BD5C5E" w:rsidP="00763E46">
      <w:pPr>
        <w:numPr>
          <w:ilvl w:val="6"/>
          <w:numId w:val="9"/>
        </w:numPr>
        <w:tabs>
          <w:tab w:val="num" w:pos="851"/>
        </w:tabs>
        <w:suppressAutoHyphens/>
        <w:spacing w:before="120" w:after="120" w:line="240" w:lineRule="auto"/>
        <w:ind w:left="567" w:hanging="567"/>
        <w:jc w:val="both"/>
        <w:rPr>
          <w:rFonts w:cs="Arial"/>
          <w:sz w:val="24"/>
          <w:szCs w:val="24"/>
        </w:rPr>
      </w:pPr>
      <w:r w:rsidRPr="00763E46">
        <w:rPr>
          <w:rFonts w:cs="Arial"/>
          <w:sz w:val="24"/>
          <w:szCs w:val="24"/>
        </w:rPr>
        <w:t xml:space="preserve">Vimos requerer, por meio do presente, nosso credenciamento, em conformidade com o Edital nº </w:t>
      </w:r>
      <w:sdt>
        <w:sdtPr>
          <w:rPr>
            <w:rFonts w:cs="Arial"/>
            <w:b/>
            <w:sz w:val="24"/>
            <w:szCs w:val="24"/>
          </w:rPr>
          <w:alias w:val="Título"/>
          <w:tag w:val=""/>
          <w:id w:val="1561980620"/>
          <w:placeholder>
            <w:docPart w:val="67866B91C48B45CCB167CCF519B1FA37"/>
          </w:placeholder>
          <w:dataBinding w:prefixMappings="xmlns:ns0='http://purl.org/dc/elements/1.1/' xmlns:ns1='http://schemas.openxmlformats.org/package/2006/metadata/core-properties' " w:xpath="/ns1:coreProperties[1]/ns0:title[1]" w:storeItemID="{6C3C8BC8-F283-45AE-878A-BAB7291924A1}"/>
          <w:text/>
        </w:sdtPr>
        <w:sdtEndPr/>
        <w:sdtContent>
          <w:r w:rsidR="00F052D5" w:rsidRPr="00763E46">
            <w:rPr>
              <w:rFonts w:cs="Arial"/>
              <w:b/>
              <w:sz w:val="24"/>
              <w:szCs w:val="24"/>
            </w:rPr>
            <w:t>2024/00940(7421)</w:t>
          </w:r>
        </w:sdtContent>
      </w:sdt>
      <w:r w:rsidRPr="00763E46">
        <w:rPr>
          <w:rFonts w:cs="Arial"/>
          <w:sz w:val="24"/>
          <w:szCs w:val="24"/>
        </w:rPr>
        <w:t xml:space="preserve">, divulgado pelo Banco do Brasil S.A., juntando a documentação exigida </w:t>
      </w:r>
      <w:r w:rsidRPr="00763E46">
        <w:rPr>
          <w:rFonts w:cs="Arial"/>
          <w:b/>
          <w:sz w:val="24"/>
          <w:szCs w:val="24"/>
        </w:rPr>
        <w:t>assinada e rubricada</w:t>
      </w:r>
      <w:r w:rsidRPr="00763E46">
        <w:rPr>
          <w:rFonts w:cs="Arial"/>
          <w:sz w:val="24"/>
          <w:szCs w:val="24"/>
        </w:rPr>
        <w:t>.</w:t>
      </w:r>
    </w:p>
    <w:p w14:paraId="59ADCA07" w14:textId="77777777" w:rsidR="00BD5C5E" w:rsidRPr="00763E46" w:rsidRDefault="00BD5C5E" w:rsidP="00763E46">
      <w:pPr>
        <w:numPr>
          <w:ilvl w:val="6"/>
          <w:numId w:val="9"/>
        </w:numPr>
        <w:tabs>
          <w:tab w:val="num" w:pos="851"/>
        </w:tabs>
        <w:suppressAutoHyphens/>
        <w:spacing w:before="120" w:after="120" w:line="240" w:lineRule="auto"/>
        <w:ind w:left="567" w:hanging="567"/>
        <w:jc w:val="both"/>
        <w:rPr>
          <w:rFonts w:cs="Arial"/>
          <w:sz w:val="24"/>
          <w:szCs w:val="24"/>
        </w:rPr>
      </w:pPr>
      <w:r w:rsidRPr="00763E46">
        <w:rPr>
          <w:rFonts w:cs="Arial"/>
          <w:sz w:val="24"/>
          <w:szCs w:val="24"/>
        </w:rPr>
        <w:t xml:space="preserve">Interesse em receber consulta para prestação de serviços em outras regiões não assinaladas neste requerimento </w:t>
      </w:r>
      <w:sdt>
        <w:sdtPr>
          <w:rPr>
            <w:rFonts w:eastAsia="MS Gothic" w:cs="Arial"/>
            <w:sz w:val="24"/>
            <w:szCs w:val="24"/>
          </w:rPr>
          <w:id w:val="2033456720"/>
          <w15:appearance w15:val="hidden"/>
          <w14:checkbox>
            <w14:checked w14:val="0"/>
            <w14:checkedState w14:val="2612" w14:font="MS Gothic"/>
            <w14:uncheckedState w14:val="2610" w14:font="MS Gothic"/>
          </w14:checkbox>
        </w:sdtPr>
        <w:sdtEndPr/>
        <w:sdtContent>
          <w:r w:rsidRPr="00763E46">
            <w:rPr>
              <w:rFonts w:ascii="Segoe UI Symbol" w:eastAsia="MS Gothic" w:hAnsi="Segoe UI Symbol" w:cs="Segoe UI Symbol"/>
              <w:sz w:val="24"/>
              <w:szCs w:val="24"/>
            </w:rPr>
            <w:t>☐</w:t>
          </w:r>
        </w:sdtContent>
      </w:sdt>
      <w:r w:rsidRPr="00763E46">
        <w:rPr>
          <w:rFonts w:cs="Arial"/>
          <w:sz w:val="24"/>
          <w:szCs w:val="24"/>
        </w:rPr>
        <w:t xml:space="preserve"> </w:t>
      </w:r>
      <w:r w:rsidRPr="00763E46">
        <w:rPr>
          <w:rFonts w:cs="Arial"/>
          <w:b/>
          <w:bCs/>
          <w:sz w:val="24"/>
          <w:szCs w:val="24"/>
        </w:rPr>
        <w:t>SIM</w:t>
      </w:r>
      <w:r w:rsidRPr="00763E46">
        <w:rPr>
          <w:rFonts w:cs="Arial"/>
          <w:sz w:val="24"/>
          <w:szCs w:val="24"/>
        </w:rPr>
        <w:t>;</w:t>
      </w:r>
      <w:r w:rsidRPr="00763E46">
        <w:rPr>
          <w:rFonts w:cs="Arial"/>
          <w:b/>
          <w:bCs/>
          <w:sz w:val="24"/>
          <w:szCs w:val="24"/>
        </w:rPr>
        <w:t xml:space="preserve"> </w:t>
      </w:r>
      <w:sdt>
        <w:sdtPr>
          <w:rPr>
            <w:rFonts w:eastAsia="MS Gothic" w:cs="Arial"/>
            <w:sz w:val="24"/>
            <w:szCs w:val="24"/>
          </w:rPr>
          <w:id w:val="1481121538"/>
          <w15:appearance w15:val="hidden"/>
          <w14:checkbox>
            <w14:checked w14:val="0"/>
            <w14:checkedState w14:val="2612" w14:font="MS Gothic"/>
            <w14:uncheckedState w14:val="2610" w14:font="MS Gothic"/>
          </w14:checkbox>
        </w:sdtPr>
        <w:sdtEndPr/>
        <w:sdtContent>
          <w:r w:rsidRPr="00763E46">
            <w:rPr>
              <w:rFonts w:ascii="Segoe UI Symbol" w:eastAsia="MS Gothic" w:hAnsi="Segoe UI Symbol" w:cs="Segoe UI Symbol"/>
              <w:sz w:val="24"/>
              <w:szCs w:val="24"/>
            </w:rPr>
            <w:t>☐</w:t>
          </w:r>
        </w:sdtContent>
      </w:sdt>
      <w:r w:rsidRPr="00763E46">
        <w:rPr>
          <w:rFonts w:cs="Arial"/>
          <w:sz w:val="24"/>
          <w:szCs w:val="24"/>
        </w:rPr>
        <w:t xml:space="preserve"> </w:t>
      </w:r>
      <w:r w:rsidRPr="00763E46">
        <w:rPr>
          <w:rFonts w:cs="Arial"/>
          <w:b/>
          <w:bCs/>
          <w:sz w:val="24"/>
          <w:szCs w:val="24"/>
        </w:rPr>
        <w:t>NÃO</w:t>
      </w:r>
    </w:p>
    <w:p w14:paraId="7B2C4E73" w14:textId="77777777" w:rsidR="00BD5C5E" w:rsidRPr="00763E46" w:rsidRDefault="00BD5C5E" w:rsidP="00763E46">
      <w:pPr>
        <w:pStyle w:val="MNN1"/>
        <w:numPr>
          <w:ilvl w:val="6"/>
          <w:numId w:val="9"/>
        </w:numPr>
        <w:tabs>
          <w:tab w:val="left" w:pos="851"/>
        </w:tabs>
        <w:spacing w:before="120" w:after="120"/>
        <w:ind w:left="567" w:hanging="567"/>
        <w:jc w:val="both"/>
        <w:rPr>
          <w:rFonts w:ascii="Arial" w:hAnsi="Arial" w:cs="Arial"/>
          <w:sz w:val="24"/>
          <w:szCs w:val="24"/>
        </w:rPr>
      </w:pPr>
      <w:r w:rsidRPr="00763E46">
        <w:rPr>
          <w:rFonts w:ascii="Arial" w:hAnsi="Arial" w:cs="Arial"/>
          <w:b/>
          <w:sz w:val="24"/>
          <w:szCs w:val="24"/>
        </w:rPr>
        <w:t>DECLARAMOS</w:t>
      </w:r>
      <w:r w:rsidRPr="00763E46">
        <w:rPr>
          <w:rFonts w:ascii="Arial" w:hAnsi="Arial" w:cs="Arial"/>
          <w:sz w:val="24"/>
          <w:szCs w:val="24"/>
        </w:rPr>
        <w:t>, sob as penas da lei, que:</w:t>
      </w:r>
    </w:p>
    <w:p w14:paraId="6DCA7ECC" w14:textId="77777777" w:rsidR="00BD5C5E" w:rsidRPr="00763E46" w:rsidRDefault="00BD5C5E" w:rsidP="00763E46">
      <w:pPr>
        <w:numPr>
          <w:ilvl w:val="1"/>
          <w:numId w:val="10"/>
        </w:numPr>
        <w:tabs>
          <w:tab w:val="left" w:pos="567"/>
        </w:tabs>
        <w:suppressAutoHyphens/>
        <w:spacing w:before="120" w:after="120" w:line="240" w:lineRule="auto"/>
        <w:ind w:left="993" w:hanging="448"/>
        <w:jc w:val="both"/>
        <w:rPr>
          <w:rFonts w:cs="Arial"/>
          <w:sz w:val="24"/>
          <w:szCs w:val="24"/>
        </w:rPr>
      </w:pPr>
      <w:r w:rsidRPr="00763E46">
        <w:rPr>
          <w:rFonts w:cs="Arial"/>
          <w:sz w:val="24"/>
          <w:szCs w:val="24"/>
        </w:rPr>
        <w:t>Tomamos conhecimento de todas as informações e das condições para o cumprimento das obrigações do objeto deste Credenciamento;</w:t>
      </w:r>
    </w:p>
    <w:p w14:paraId="0C6F3D0B" w14:textId="77777777" w:rsidR="00BD5C5E" w:rsidRPr="00763E46" w:rsidRDefault="00BD5C5E" w:rsidP="00763E46">
      <w:pPr>
        <w:numPr>
          <w:ilvl w:val="1"/>
          <w:numId w:val="10"/>
        </w:numPr>
        <w:spacing w:before="120" w:after="120" w:line="240" w:lineRule="auto"/>
        <w:ind w:left="993" w:hanging="448"/>
        <w:jc w:val="both"/>
        <w:rPr>
          <w:rFonts w:cs="Arial"/>
          <w:sz w:val="24"/>
          <w:szCs w:val="24"/>
        </w:rPr>
      </w:pPr>
      <w:r w:rsidRPr="00763E46">
        <w:rPr>
          <w:rFonts w:cs="Arial"/>
          <w:sz w:val="24"/>
          <w:szCs w:val="24"/>
        </w:rPr>
        <w:t>As informações prestadas neste Requerimento de Credenciamento são verdadeiras, bem como que concordamos com os termos do Edital e seus Anexos;</w:t>
      </w:r>
    </w:p>
    <w:p w14:paraId="228575E3" w14:textId="77777777" w:rsidR="00BD5C5E" w:rsidRPr="00763E46" w:rsidRDefault="00BD5C5E" w:rsidP="00763E46">
      <w:pPr>
        <w:numPr>
          <w:ilvl w:val="1"/>
          <w:numId w:val="10"/>
        </w:numPr>
        <w:spacing w:before="120" w:after="120" w:line="240" w:lineRule="auto"/>
        <w:ind w:left="993" w:hanging="448"/>
        <w:jc w:val="both"/>
        <w:rPr>
          <w:rFonts w:cs="Arial"/>
          <w:sz w:val="24"/>
          <w:szCs w:val="24"/>
        </w:rPr>
      </w:pPr>
      <w:r w:rsidRPr="00763E46">
        <w:rPr>
          <w:rFonts w:cs="Arial"/>
          <w:sz w:val="24"/>
          <w:szCs w:val="24"/>
        </w:rPr>
        <w:t>Disponibilizaremos estrutura operacional (pessoal e material) adequada ao perfeito cumprimento do objeto do Credenciamento;</w:t>
      </w:r>
    </w:p>
    <w:p w14:paraId="7508435A" w14:textId="77777777" w:rsidR="00BD5C5E" w:rsidRPr="00763E46" w:rsidRDefault="00BD5C5E" w:rsidP="00763E46">
      <w:pPr>
        <w:numPr>
          <w:ilvl w:val="1"/>
          <w:numId w:val="10"/>
        </w:numPr>
        <w:autoSpaceDE w:val="0"/>
        <w:autoSpaceDN w:val="0"/>
        <w:adjustRightInd w:val="0"/>
        <w:spacing w:before="120" w:after="120" w:line="240" w:lineRule="auto"/>
        <w:ind w:left="993" w:hanging="448"/>
        <w:jc w:val="both"/>
        <w:rPr>
          <w:rFonts w:cs="Arial"/>
          <w:sz w:val="24"/>
          <w:szCs w:val="24"/>
        </w:rPr>
      </w:pPr>
      <w:r w:rsidRPr="00763E46">
        <w:rPr>
          <w:rFonts w:cs="Arial"/>
          <w:sz w:val="24"/>
          <w:szCs w:val="24"/>
        </w:rPr>
        <w:t>Estamos cientes de que, ao indicar a região de atuação, comprometemo-nos a executar serviços em qualquer um dos municípios integrantes dessa região, exceto para aqueles nos quais existam impedimentos de ordem ética ou legal;</w:t>
      </w:r>
    </w:p>
    <w:p w14:paraId="590CD53F" w14:textId="77777777" w:rsidR="00BD5C5E" w:rsidRPr="00763E46" w:rsidRDefault="00BD5C5E" w:rsidP="00763E46">
      <w:pPr>
        <w:numPr>
          <w:ilvl w:val="1"/>
          <w:numId w:val="10"/>
        </w:numPr>
        <w:autoSpaceDE w:val="0"/>
        <w:autoSpaceDN w:val="0"/>
        <w:adjustRightInd w:val="0"/>
        <w:spacing w:before="120" w:after="120" w:line="240" w:lineRule="auto"/>
        <w:ind w:left="993" w:hanging="448"/>
        <w:jc w:val="both"/>
        <w:rPr>
          <w:rFonts w:cs="Arial"/>
          <w:sz w:val="24"/>
          <w:szCs w:val="24"/>
        </w:rPr>
      </w:pPr>
      <w:r w:rsidRPr="00763E46">
        <w:rPr>
          <w:rFonts w:cs="Arial"/>
          <w:sz w:val="24"/>
          <w:szCs w:val="24"/>
        </w:rPr>
        <w:t>Responsabilizamo-nos pela legitimidade, validade e vigência dos documentos entregues ao BANCO.</w:t>
      </w:r>
    </w:p>
    <w:p w14:paraId="5C5DADF9" w14:textId="77777777" w:rsidR="00BD5C5E" w:rsidRPr="00763E46" w:rsidRDefault="00BD5C5E" w:rsidP="00763E46">
      <w:pPr>
        <w:numPr>
          <w:ilvl w:val="1"/>
          <w:numId w:val="10"/>
        </w:numPr>
        <w:tabs>
          <w:tab w:val="left" w:pos="567"/>
        </w:tabs>
        <w:suppressAutoHyphens/>
        <w:spacing w:before="120" w:after="120" w:line="240" w:lineRule="auto"/>
        <w:ind w:left="993" w:hanging="448"/>
        <w:jc w:val="both"/>
        <w:rPr>
          <w:rFonts w:cs="Arial"/>
          <w:sz w:val="24"/>
          <w:szCs w:val="24"/>
        </w:rPr>
      </w:pPr>
      <w:r w:rsidRPr="00763E46">
        <w:rPr>
          <w:rFonts w:cs="Arial"/>
          <w:sz w:val="24"/>
          <w:szCs w:val="24"/>
        </w:rPr>
        <w:t>Encontramo-nos idôneos para licitar ou contratar com a União;</w:t>
      </w:r>
    </w:p>
    <w:p w14:paraId="10E80C5E" w14:textId="77777777" w:rsidR="00BD5C5E" w:rsidRPr="00763E46" w:rsidRDefault="00BD5C5E" w:rsidP="00763E46">
      <w:pPr>
        <w:pStyle w:val="Recuodecorpodetexto"/>
        <w:numPr>
          <w:ilvl w:val="1"/>
          <w:numId w:val="10"/>
        </w:numPr>
        <w:tabs>
          <w:tab w:val="clear" w:pos="420"/>
        </w:tabs>
        <w:suppressAutoHyphens w:val="0"/>
        <w:spacing w:before="120" w:after="120" w:line="240" w:lineRule="auto"/>
        <w:ind w:left="993" w:hanging="448"/>
        <w:rPr>
          <w:rFonts w:cs="Arial"/>
          <w:szCs w:val="24"/>
        </w:rPr>
      </w:pPr>
      <w:r w:rsidRPr="00763E46">
        <w:rPr>
          <w:rFonts w:cs="Arial"/>
          <w:szCs w:val="24"/>
        </w:rPr>
        <w:t>Tomamos conhecimento de todos os termos do instrumento convocatório que rege o presente Credenciamento, bem como de seus anexos, incluindo a Minuta de Contrato que o integra;</w:t>
      </w:r>
    </w:p>
    <w:p w14:paraId="312F1CA2" w14:textId="0D921219" w:rsidR="00BD5C5E" w:rsidRPr="00763E46" w:rsidRDefault="00BD5C5E" w:rsidP="00763E46">
      <w:pPr>
        <w:pStyle w:val="Recuodecorpodetexto"/>
        <w:numPr>
          <w:ilvl w:val="1"/>
          <w:numId w:val="10"/>
        </w:numPr>
        <w:tabs>
          <w:tab w:val="clear" w:pos="420"/>
        </w:tabs>
        <w:suppressAutoHyphens w:val="0"/>
        <w:spacing w:before="120" w:after="120" w:line="240" w:lineRule="auto"/>
        <w:ind w:left="993" w:hanging="448"/>
        <w:rPr>
          <w:rFonts w:cs="Arial"/>
          <w:szCs w:val="24"/>
        </w:rPr>
      </w:pPr>
      <w:r w:rsidRPr="00763E46">
        <w:rPr>
          <w:rFonts w:cs="Arial"/>
          <w:szCs w:val="24"/>
        </w:rPr>
        <w:t xml:space="preserve">Não possuímos em nossos quadros as pessoas citadas no </w:t>
      </w:r>
      <w:r w:rsidRPr="00763E46">
        <w:rPr>
          <w:rFonts w:cs="Arial"/>
          <w:b/>
          <w:bCs/>
          <w:szCs w:val="24"/>
        </w:rPr>
        <w:t>item 3.2</w:t>
      </w:r>
      <w:r w:rsidRPr="00763E46">
        <w:rPr>
          <w:rFonts w:cs="Arial"/>
          <w:szCs w:val="24"/>
        </w:rPr>
        <w:t xml:space="preserve"> do Edital;</w:t>
      </w:r>
    </w:p>
    <w:p w14:paraId="2C38F459" w14:textId="77777777" w:rsidR="00023DCD" w:rsidRPr="00763E46" w:rsidRDefault="00BD5C5E" w:rsidP="00763E46">
      <w:pPr>
        <w:numPr>
          <w:ilvl w:val="1"/>
          <w:numId w:val="10"/>
        </w:numPr>
        <w:suppressAutoHyphens/>
        <w:spacing w:before="120" w:after="120" w:line="240" w:lineRule="auto"/>
        <w:ind w:left="992" w:hanging="448"/>
        <w:jc w:val="both"/>
        <w:rPr>
          <w:rFonts w:cs="Arial"/>
          <w:sz w:val="24"/>
          <w:szCs w:val="24"/>
        </w:rPr>
      </w:pPr>
      <w:r w:rsidRPr="00763E46">
        <w:rPr>
          <w:rFonts w:cs="Arial"/>
          <w:sz w:val="24"/>
          <w:szCs w:val="24"/>
        </w:rPr>
        <w:t>A forma escolhida para a habilitação, dentre as opções estipuladas no Edital, é a seguinte:</w:t>
      </w:r>
      <w:r w:rsidR="00F142B8" w:rsidRPr="00763E46">
        <w:rPr>
          <w:rFonts w:cs="Arial"/>
          <w:sz w:val="24"/>
          <w:szCs w:val="24"/>
        </w:rPr>
        <w:t xml:space="preserve"> </w:t>
      </w:r>
    </w:p>
    <w:p w14:paraId="43FE949F" w14:textId="16573FD8" w:rsidR="00BD5C5E" w:rsidRPr="00763E46" w:rsidRDefault="003A1D60" w:rsidP="00763E46">
      <w:pPr>
        <w:suppressAutoHyphens/>
        <w:spacing w:before="120" w:after="120" w:line="240" w:lineRule="auto"/>
        <w:ind w:left="993"/>
        <w:jc w:val="both"/>
        <w:rPr>
          <w:rFonts w:cs="Arial"/>
          <w:sz w:val="24"/>
          <w:szCs w:val="24"/>
        </w:rPr>
      </w:pPr>
      <w:sdt>
        <w:sdtPr>
          <w:rPr>
            <w:rFonts w:ascii="MS Gothic" w:eastAsia="MS Gothic" w:hAnsi="MS Gothic" w:cs="Arial"/>
            <w:sz w:val="24"/>
            <w:szCs w:val="24"/>
          </w:rPr>
          <w:id w:val="-967737396"/>
          <w15:appearance w15:val="hidden"/>
          <w14:checkbox>
            <w14:checked w14:val="0"/>
            <w14:checkedState w14:val="2612" w14:font="MS Gothic"/>
            <w14:uncheckedState w14:val="2610" w14:font="MS Gothic"/>
          </w14:checkbox>
        </w:sdtPr>
        <w:sdtEndPr/>
        <w:sdtContent>
          <w:r w:rsidR="00F142B8" w:rsidRPr="00763E46">
            <w:rPr>
              <w:rFonts w:ascii="MS Gothic" w:eastAsia="MS Gothic" w:hAnsi="MS Gothic" w:cs="Arial" w:hint="eastAsia"/>
              <w:sz w:val="24"/>
              <w:szCs w:val="24"/>
            </w:rPr>
            <w:t>☐</w:t>
          </w:r>
        </w:sdtContent>
      </w:sdt>
      <w:r w:rsidR="00BD5C5E" w:rsidRPr="00763E46">
        <w:rPr>
          <w:rFonts w:cs="Arial"/>
          <w:sz w:val="24"/>
          <w:szCs w:val="24"/>
        </w:rPr>
        <w:t xml:space="preserve"> pelo </w:t>
      </w:r>
      <w:r w:rsidR="00BD5C5E" w:rsidRPr="00763E46">
        <w:rPr>
          <w:rFonts w:cs="Arial"/>
          <w:b/>
          <w:caps/>
          <w:sz w:val="24"/>
          <w:szCs w:val="24"/>
        </w:rPr>
        <w:t>Banco</w:t>
      </w:r>
      <w:r w:rsidR="00BD5C5E" w:rsidRPr="00763E46">
        <w:rPr>
          <w:rFonts w:cs="Arial"/>
          <w:bCs/>
          <w:caps/>
          <w:sz w:val="24"/>
          <w:szCs w:val="24"/>
        </w:rPr>
        <w:t>;</w:t>
      </w:r>
      <w:r w:rsidR="00BD5C5E" w:rsidRPr="00763E46">
        <w:rPr>
          <w:rFonts w:cs="Arial"/>
          <w:b/>
          <w:caps/>
          <w:sz w:val="24"/>
          <w:szCs w:val="24"/>
        </w:rPr>
        <w:t xml:space="preserve"> </w:t>
      </w:r>
      <w:sdt>
        <w:sdtPr>
          <w:rPr>
            <w:rFonts w:ascii="Segoe UI Symbol" w:eastAsia="MS Gothic" w:hAnsi="Segoe UI Symbol" w:cs="Segoe UI Symbol"/>
            <w:sz w:val="24"/>
            <w:szCs w:val="24"/>
          </w:rPr>
          <w:id w:val="-49922075"/>
          <w15:appearance w15:val="hidden"/>
          <w14:checkbox>
            <w14:checked w14:val="0"/>
            <w14:checkedState w14:val="2612" w14:font="MS Gothic"/>
            <w14:uncheckedState w14:val="2610" w14:font="MS Gothic"/>
          </w14:checkbox>
        </w:sdtPr>
        <w:sdtEndPr/>
        <w:sdtContent>
          <w:r w:rsidR="00BD5C5E" w:rsidRPr="00763E46">
            <w:rPr>
              <w:rFonts w:ascii="Segoe UI Symbol" w:eastAsia="MS Gothic" w:hAnsi="Segoe UI Symbol" w:cs="Segoe UI Symbol"/>
              <w:sz w:val="24"/>
              <w:szCs w:val="24"/>
            </w:rPr>
            <w:t>☐</w:t>
          </w:r>
        </w:sdtContent>
      </w:sdt>
      <w:r w:rsidR="00BD5C5E" w:rsidRPr="00763E46">
        <w:rPr>
          <w:rFonts w:cs="Arial"/>
          <w:sz w:val="24"/>
          <w:szCs w:val="24"/>
        </w:rPr>
        <w:t xml:space="preserve"> pelo </w:t>
      </w:r>
      <w:r w:rsidR="00BD5C5E" w:rsidRPr="00763E46">
        <w:rPr>
          <w:rFonts w:cs="Arial"/>
          <w:b/>
          <w:sz w:val="24"/>
          <w:szCs w:val="24"/>
        </w:rPr>
        <w:t>SICAF</w:t>
      </w:r>
    </w:p>
    <w:p w14:paraId="18985F79" w14:textId="77777777" w:rsidR="00BD5C5E" w:rsidRPr="00763E46" w:rsidRDefault="00BD5C5E" w:rsidP="00763E46">
      <w:pPr>
        <w:numPr>
          <w:ilvl w:val="6"/>
          <w:numId w:val="9"/>
        </w:numPr>
        <w:tabs>
          <w:tab w:val="clear" w:pos="5322"/>
          <w:tab w:val="num" w:pos="851"/>
        </w:tabs>
        <w:suppressAutoHyphens/>
        <w:spacing w:before="120" w:after="120" w:line="240" w:lineRule="auto"/>
        <w:ind w:left="567" w:hanging="567"/>
        <w:jc w:val="both"/>
        <w:rPr>
          <w:rFonts w:cs="Arial"/>
          <w:sz w:val="24"/>
          <w:szCs w:val="24"/>
        </w:rPr>
      </w:pPr>
      <w:r w:rsidRPr="00763E46">
        <w:rPr>
          <w:rFonts w:cs="Arial"/>
          <w:b/>
          <w:sz w:val="24"/>
          <w:szCs w:val="24"/>
        </w:rPr>
        <w:t>DECLARAMOS</w:t>
      </w:r>
      <w:r w:rsidRPr="00763E46">
        <w:rPr>
          <w:rFonts w:cs="Arial"/>
          <w:sz w:val="24"/>
          <w:szCs w:val="24"/>
        </w:rPr>
        <w:t xml:space="preserve">, sob as penas da lei, que não nos enquadramos em nenhuma das situações que configuram impedimento para participação no Credenciamento, </w:t>
      </w:r>
      <w:r w:rsidRPr="00763E46">
        <w:rPr>
          <w:rFonts w:cs="Arial"/>
          <w:sz w:val="24"/>
          <w:szCs w:val="24"/>
        </w:rPr>
        <w:lastRenderedPageBreak/>
        <w:t xml:space="preserve">elencadas no </w:t>
      </w:r>
      <w:r w:rsidRPr="00763E46">
        <w:rPr>
          <w:rFonts w:cs="Arial"/>
          <w:b/>
          <w:sz w:val="24"/>
          <w:szCs w:val="24"/>
        </w:rPr>
        <w:t xml:space="preserve">item 3.2 </w:t>
      </w:r>
      <w:r w:rsidRPr="00763E46">
        <w:rPr>
          <w:rFonts w:cs="Arial"/>
          <w:sz w:val="24"/>
          <w:szCs w:val="24"/>
        </w:rPr>
        <w:t xml:space="preserve">da seção </w:t>
      </w:r>
      <w:r w:rsidRPr="00763E46">
        <w:rPr>
          <w:rFonts w:cs="Arial"/>
          <w:b/>
          <w:bCs/>
          <w:sz w:val="24"/>
          <w:szCs w:val="24"/>
        </w:rPr>
        <w:t>PARTICIPAÇÃO NO CREDENCIAMENTO</w:t>
      </w:r>
      <w:r w:rsidRPr="00763E46">
        <w:rPr>
          <w:rFonts w:cs="Arial"/>
          <w:sz w:val="24"/>
          <w:szCs w:val="24"/>
        </w:rPr>
        <w:t xml:space="preserve"> deste </w:t>
      </w:r>
      <w:r w:rsidRPr="00763E46">
        <w:rPr>
          <w:rFonts w:cs="Arial"/>
          <w:b/>
          <w:sz w:val="24"/>
          <w:szCs w:val="24"/>
        </w:rPr>
        <w:t>Edital.</w:t>
      </w:r>
      <w:r w:rsidRPr="00763E46">
        <w:rPr>
          <w:rFonts w:cs="Arial"/>
          <w:sz w:val="24"/>
          <w:szCs w:val="24"/>
        </w:rPr>
        <w:t xml:space="preserve"> </w:t>
      </w:r>
    </w:p>
    <w:p w14:paraId="33D4AD76" w14:textId="267CD9FC" w:rsidR="008317B3" w:rsidRPr="00763E46" w:rsidRDefault="00BD5C5E" w:rsidP="00763E46">
      <w:pPr>
        <w:numPr>
          <w:ilvl w:val="6"/>
          <w:numId w:val="9"/>
        </w:numPr>
        <w:tabs>
          <w:tab w:val="clear" w:pos="5322"/>
          <w:tab w:val="num" w:pos="851"/>
        </w:tabs>
        <w:suppressAutoHyphens/>
        <w:spacing w:before="120" w:after="120" w:line="240" w:lineRule="auto"/>
        <w:ind w:left="567" w:hanging="567"/>
        <w:jc w:val="both"/>
        <w:rPr>
          <w:rFonts w:cs="Arial"/>
          <w:sz w:val="24"/>
          <w:szCs w:val="24"/>
        </w:rPr>
      </w:pPr>
      <w:r w:rsidRPr="00763E46">
        <w:rPr>
          <w:rFonts w:cs="Arial"/>
          <w:b/>
          <w:sz w:val="24"/>
          <w:szCs w:val="24"/>
        </w:rPr>
        <w:t>DECLARAMOS</w:t>
      </w:r>
      <w:r w:rsidRPr="00763E46">
        <w:rPr>
          <w:rFonts w:cs="Arial"/>
          <w:color w:val="000000"/>
          <w:sz w:val="24"/>
          <w:szCs w:val="24"/>
        </w:rPr>
        <w:t xml:space="preserve"> expressamente estarmos cientes de que, para fins de faturamento quanto ao Imposto Sobre Serviços de Qualquer Natureza (ISSQN), o código de serviço vinculado ao objeto contratual, segundo a Lei Complementar nº 116/2003</w:t>
      </w:r>
      <w:r w:rsidR="00E6705B" w:rsidRPr="00763E46">
        <w:rPr>
          <w:rFonts w:cs="Arial"/>
          <w:color w:val="000000"/>
          <w:sz w:val="24"/>
          <w:szCs w:val="24"/>
        </w:rPr>
        <w:t>:</w:t>
      </w:r>
    </w:p>
    <w:tbl>
      <w:tblPr>
        <w:tblW w:w="8789"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69"/>
        <w:gridCol w:w="4820"/>
      </w:tblGrid>
      <w:tr w:rsidR="00756FEB" w:rsidRPr="00763E46" w14:paraId="2F1B4331" w14:textId="77777777" w:rsidTr="00DA370B">
        <w:tc>
          <w:tcPr>
            <w:tcW w:w="3969" w:type="dxa"/>
            <w:tcBorders>
              <w:top w:val="single" w:sz="4" w:space="0" w:color="auto"/>
              <w:left w:val="single" w:sz="4" w:space="0" w:color="auto"/>
              <w:bottom w:val="single" w:sz="4" w:space="0" w:color="auto"/>
              <w:right w:val="single" w:sz="4" w:space="0" w:color="auto"/>
            </w:tcBorders>
            <w:vAlign w:val="center"/>
            <w:hideMark/>
          </w:tcPr>
          <w:p w14:paraId="263915E0" w14:textId="77777777" w:rsidR="00756FEB" w:rsidRPr="00763E46" w:rsidRDefault="00756FEB" w:rsidP="00E21148">
            <w:pPr>
              <w:spacing w:before="120" w:after="120" w:line="240" w:lineRule="auto"/>
              <w:rPr>
                <w:rFonts w:ascii="Times New Roman" w:hAnsi="Times New Roman"/>
                <w:sz w:val="24"/>
                <w:szCs w:val="24"/>
              </w:rPr>
            </w:pPr>
            <w:r w:rsidRPr="00763E46">
              <w:rPr>
                <w:rFonts w:ascii="ArialMT" w:hAnsi="ArialMT"/>
                <w:color w:val="000000"/>
                <w:sz w:val="24"/>
                <w:szCs w:val="24"/>
              </w:rPr>
              <w:t xml:space="preserve">Serviços </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708FE93" w14:textId="77777777" w:rsidR="00756FEB" w:rsidRPr="00763E46" w:rsidRDefault="00756FEB" w:rsidP="00E21148">
            <w:pPr>
              <w:spacing w:before="120" w:after="120" w:line="240" w:lineRule="auto"/>
              <w:rPr>
                <w:rFonts w:ascii="Times New Roman" w:hAnsi="Times New Roman"/>
                <w:sz w:val="24"/>
                <w:szCs w:val="24"/>
              </w:rPr>
            </w:pPr>
            <w:r w:rsidRPr="00763E46">
              <w:rPr>
                <w:rFonts w:ascii="ArialMT" w:hAnsi="ArialMT"/>
                <w:color w:val="000000"/>
                <w:sz w:val="24"/>
                <w:szCs w:val="24"/>
              </w:rPr>
              <w:t>Código</w:t>
            </w:r>
          </w:p>
        </w:tc>
      </w:tr>
      <w:tr w:rsidR="00756FEB" w:rsidRPr="00763E46" w14:paraId="06A84B72" w14:textId="77777777" w:rsidTr="00DA370B">
        <w:tc>
          <w:tcPr>
            <w:tcW w:w="3969" w:type="dxa"/>
            <w:tcBorders>
              <w:top w:val="single" w:sz="4" w:space="0" w:color="auto"/>
              <w:left w:val="single" w:sz="4" w:space="0" w:color="auto"/>
              <w:bottom w:val="single" w:sz="4" w:space="0" w:color="auto"/>
              <w:right w:val="single" w:sz="4" w:space="0" w:color="auto"/>
            </w:tcBorders>
            <w:vAlign w:val="center"/>
            <w:hideMark/>
          </w:tcPr>
          <w:p w14:paraId="43ED76F5" w14:textId="77777777" w:rsidR="00756FEB" w:rsidRPr="00763E46" w:rsidRDefault="00756FEB" w:rsidP="00E21148">
            <w:pPr>
              <w:spacing w:before="120" w:after="120" w:line="240" w:lineRule="auto"/>
              <w:rPr>
                <w:rFonts w:ascii="Times New Roman" w:hAnsi="Times New Roman"/>
                <w:sz w:val="24"/>
                <w:szCs w:val="24"/>
              </w:rPr>
            </w:pPr>
            <w:r w:rsidRPr="00763E46">
              <w:rPr>
                <w:rFonts w:ascii="ArialMT" w:hAnsi="ArialMT"/>
                <w:color w:val="000000"/>
                <w:sz w:val="24"/>
                <w:szCs w:val="24"/>
              </w:rPr>
              <w:t>AVA-101, AVR-102, AVA-103, AVA-104,</w:t>
            </w:r>
            <w:r w:rsidRPr="00763E46">
              <w:rPr>
                <w:rFonts w:ascii="ArialMT" w:hAnsi="ArialMT"/>
                <w:color w:val="000000"/>
                <w:sz w:val="24"/>
                <w:szCs w:val="24"/>
              </w:rPr>
              <w:br/>
              <w:t>RAU-105 e RCV-501</w:t>
            </w:r>
          </w:p>
        </w:tc>
        <w:tc>
          <w:tcPr>
            <w:tcW w:w="4820" w:type="dxa"/>
            <w:tcBorders>
              <w:top w:val="single" w:sz="4" w:space="0" w:color="auto"/>
              <w:left w:val="single" w:sz="4" w:space="0" w:color="auto"/>
              <w:bottom w:val="single" w:sz="4" w:space="0" w:color="auto"/>
              <w:right w:val="single" w:sz="4" w:space="0" w:color="auto"/>
            </w:tcBorders>
            <w:vAlign w:val="center"/>
            <w:hideMark/>
          </w:tcPr>
          <w:p w14:paraId="07F96BC6" w14:textId="77777777" w:rsidR="00756FEB" w:rsidRPr="00763E46" w:rsidRDefault="00756FEB" w:rsidP="00E21148">
            <w:pPr>
              <w:spacing w:before="120" w:after="120" w:line="240" w:lineRule="auto"/>
              <w:rPr>
                <w:rFonts w:ascii="Times New Roman" w:hAnsi="Times New Roman"/>
                <w:sz w:val="24"/>
                <w:szCs w:val="24"/>
              </w:rPr>
            </w:pPr>
            <w:r w:rsidRPr="00763E46">
              <w:rPr>
                <w:rFonts w:ascii="ArialMT" w:hAnsi="ArialMT"/>
                <w:color w:val="000000"/>
                <w:sz w:val="24"/>
                <w:szCs w:val="24"/>
              </w:rPr>
              <w:t>28.01 – Serviços de avaliação de bens e</w:t>
            </w:r>
            <w:r w:rsidRPr="00763E46">
              <w:rPr>
                <w:rFonts w:ascii="ArialMT" w:hAnsi="ArialMT"/>
                <w:color w:val="000000"/>
                <w:sz w:val="24"/>
                <w:szCs w:val="24"/>
              </w:rPr>
              <w:br/>
              <w:t>serviços de qualquer natureza.</w:t>
            </w:r>
          </w:p>
        </w:tc>
      </w:tr>
      <w:tr w:rsidR="00756FEB" w:rsidRPr="00763E46" w14:paraId="031D8747" w14:textId="77777777" w:rsidTr="00DA370B">
        <w:tc>
          <w:tcPr>
            <w:tcW w:w="3969" w:type="dxa"/>
            <w:tcBorders>
              <w:top w:val="single" w:sz="4" w:space="0" w:color="auto"/>
              <w:left w:val="single" w:sz="4" w:space="0" w:color="auto"/>
              <w:bottom w:val="single" w:sz="4" w:space="0" w:color="auto"/>
              <w:right w:val="single" w:sz="4" w:space="0" w:color="auto"/>
            </w:tcBorders>
            <w:vAlign w:val="center"/>
            <w:hideMark/>
          </w:tcPr>
          <w:p w14:paraId="016316F4" w14:textId="77777777" w:rsidR="00756FEB" w:rsidRPr="00763E46" w:rsidRDefault="00756FEB" w:rsidP="00E21148">
            <w:pPr>
              <w:spacing w:before="120" w:after="120" w:line="240" w:lineRule="auto"/>
              <w:rPr>
                <w:rFonts w:ascii="Times New Roman" w:hAnsi="Times New Roman"/>
                <w:sz w:val="24"/>
                <w:szCs w:val="24"/>
              </w:rPr>
            </w:pPr>
            <w:r w:rsidRPr="00763E46">
              <w:rPr>
                <w:rFonts w:ascii="ArialMT" w:hAnsi="ArialMT"/>
                <w:color w:val="000000"/>
                <w:sz w:val="24"/>
                <w:szCs w:val="24"/>
              </w:rPr>
              <w:t>EVT-301, EVT-302, EVT-303, RAE-304,</w:t>
            </w:r>
            <w:r w:rsidRPr="00763E46">
              <w:rPr>
                <w:rFonts w:ascii="ArialMT" w:hAnsi="ArialMT"/>
                <w:color w:val="000000"/>
                <w:sz w:val="24"/>
                <w:szCs w:val="24"/>
              </w:rPr>
              <w:br/>
              <w:t>AVD-305, AVA-401, EVT-402, EVT-403,</w:t>
            </w:r>
            <w:r w:rsidRPr="00763E46">
              <w:rPr>
                <w:rFonts w:ascii="ArialMT" w:hAnsi="ArialMT"/>
                <w:color w:val="000000"/>
                <w:sz w:val="24"/>
                <w:szCs w:val="24"/>
              </w:rPr>
              <w:br/>
              <w:t>RAE-404, RCV-501AST-201, AST-202,</w:t>
            </w:r>
            <w:r w:rsidRPr="00763E46">
              <w:rPr>
                <w:rFonts w:ascii="ArialMT" w:hAnsi="ArialMT"/>
                <w:color w:val="000000"/>
                <w:sz w:val="24"/>
                <w:szCs w:val="24"/>
              </w:rPr>
              <w:br/>
              <w:t>AST-203, VST-405, VST-406, VST-407 e</w:t>
            </w:r>
            <w:r w:rsidRPr="00763E46">
              <w:rPr>
                <w:rFonts w:ascii="ArialMT" w:hAnsi="ArialMT"/>
                <w:color w:val="000000"/>
                <w:sz w:val="24"/>
                <w:szCs w:val="24"/>
              </w:rPr>
              <w:br/>
              <w:t>ORC-408</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1744D81" w14:textId="77777777" w:rsidR="00756FEB" w:rsidRPr="00763E46" w:rsidRDefault="00756FEB" w:rsidP="00E21148">
            <w:pPr>
              <w:spacing w:before="120" w:after="120" w:line="240" w:lineRule="auto"/>
              <w:rPr>
                <w:rFonts w:ascii="ArialMT" w:hAnsi="ArialMT"/>
                <w:color w:val="000000"/>
                <w:sz w:val="24"/>
                <w:szCs w:val="24"/>
              </w:rPr>
            </w:pPr>
            <w:r w:rsidRPr="00763E46">
              <w:rPr>
                <w:rFonts w:ascii="ArialMT" w:hAnsi="ArialMT"/>
                <w:color w:val="000000"/>
                <w:sz w:val="24"/>
                <w:szCs w:val="24"/>
              </w:rPr>
              <w:t>7.03 – Elaboração de planos diretores, estudo</w:t>
            </w:r>
            <w:r w:rsidRPr="00763E46">
              <w:rPr>
                <w:rFonts w:ascii="ArialMT" w:hAnsi="ArialMT"/>
                <w:color w:val="000000"/>
                <w:sz w:val="24"/>
                <w:szCs w:val="24"/>
              </w:rPr>
              <w:br/>
              <w:t>de viabilidade e outras e;</w:t>
            </w:r>
          </w:p>
          <w:p w14:paraId="75CE36E9" w14:textId="77777777" w:rsidR="00756FEB" w:rsidRPr="00763E46" w:rsidRDefault="00756FEB" w:rsidP="00E21148">
            <w:pPr>
              <w:spacing w:before="120" w:after="120" w:line="240" w:lineRule="auto"/>
              <w:rPr>
                <w:rFonts w:ascii="Times New Roman" w:hAnsi="Times New Roman"/>
                <w:sz w:val="24"/>
                <w:szCs w:val="24"/>
              </w:rPr>
            </w:pPr>
            <w:r w:rsidRPr="00763E46">
              <w:rPr>
                <w:rFonts w:ascii="ArialMT" w:hAnsi="ArialMT"/>
                <w:color w:val="000000"/>
                <w:sz w:val="24"/>
                <w:szCs w:val="24"/>
              </w:rPr>
              <w:t>7.19 – Acompanhamento e fiscalização de</w:t>
            </w:r>
            <w:r w:rsidRPr="00763E46">
              <w:rPr>
                <w:rFonts w:ascii="ArialMT" w:hAnsi="ArialMT"/>
                <w:color w:val="000000"/>
                <w:sz w:val="24"/>
                <w:szCs w:val="24"/>
              </w:rPr>
              <w:br/>
              <w:t>execução de obras de engenharia, arquitetura</w:t>
            </w:r>
            <w:r w:rsidRPr="00763E46">
              <w:rPr>
                <w:rFonts w:ascii="ArialMT" w:hAnsi="ArialMT"/>
                <w:color w:val="000000"/>
                <w:sz w:val="24"/>
                <w:szCs w:val="24"/>
              </w:rPr>
              <w:br/>
              <w:t>e urbanismo.</w:t>
            </w:r>
          </w:p>
        </w:tc>
      </w:tr>
    </w:tbl>
    <w:p w14:paraId="36BA5740" w14:textId="77777777" w:rsidR="00BD5C5E" w:rsidRPr="00763E46" w:rsidRDefault="00BD5C5E" w:rsidP="007440B7">
      <w:pPr>
        <w:numPr>
          <w:ilvl w:val="6"/>
          <w:numId w:val="9"/>
        </w:numPr>
        <w:tabs>
          <w:tab w:val="clear" w:pos="5322"/>
          <w:tab w:val="num" w:pos="851"/>
        </w:tabs>
        <w:suppressAutoHyphens/>
        <w:spacing w:before="120" w:after="120" w:line="240" w:lineRule="auto"/>
        <w:ind w:left="567" w:hanging="567"/>
        <w:jc w:val="both"/>
        <w:rPr>
          <w:rFonts w:cs="Arial"/>
          <w:b/>
          <w:sz w:val="24"/>
          <w:szCs w:val="24"/>
        </w:rPr>
      </w:pPr>
      <w:r w:rsidRPr="00763E46">
        <w:rPr>
          <w:rFonts w:cs="Arial"/>
          <w:b/>
          <w:sz w:val="24"/>
          <w:szCs w:val="24"/>
        </w:rPr>
        <w:t xml:space="preserve">DECLARAMOS </w:t>
      </w:r>
      <w:r w:rsidRPr="00763E46">
        <w:rPr>
          <w:rFonts w:cs="Arial"/>
          <w:sz w:val="24"/>
          <w:szCs w:val="24"/>
        </w:rPr>
        <w:t>que as informações aqui prestadas refletem, com exatidão, a atual situação da empresa nesta data, e assumimos o compromisso de comunicar ao Banco do Brasil S/A, por escrito, qualquer modificação que ocorrer posteriormente.</w:t>
      </w:r>
    </w:p>
    <w:p w14:paraId="25B1F28A" w14:textId="77777777" w:rsidR="00BD5C5E" w:rsidRPr="00763E46" w:rsidRDefault="00BD5C5E" w:rsidP="00BD5C5E">
      <w:pPr>
        <w:rPr>
          <w:rFonts w:cs="Arial"/>
          <w:sz w:val="24"/>
          <w:szCs w:val="24"/>
        </w:rPr>
      </w:pPr>
    </w:p>
    <w:p w14:paraId="36B26C21" w14:textId="77777777" w:rsidR="00BD5C5E" w:rsidRPr="00763E46" w:rsidRDefault="00BD5C5E" w:rsidP="00BD5C5E">
      <w:pPr>
        <w:tabs>
          <w:tab w:val="num" w:pos="851"/>
        </w:tabs>
        <w:spacing w:after="0" w:line="240" w:lineRule="auto"/>
        <w:ind w:left="851"/>
        <w:jc w:val="right"/>
        <w:rPr>
          <w:rFonts w:cs="Arial"/>
          <w:iCs/>
          <w:sz w:val="24"/>
          <w:szCs w:val="24"/>
        </w:rPr>
      </w:pPr>
      <w:bookmarkStart w:id="1" w:name="_Hlk141883574"/>
      <w:r w:rsidRPr="00763E46">
        <w:rPr>
          <w:rFonts w:cs="Arial"/>
          <w:iCs/>
          <w:sz w:val="24"/>
          <w:szCs w:val="24"/>
        </w:rPr>
        <w:t>..............................................................</w:t>
      </w:r>
    </w:p>
    <w:p w14:paraId="75EAF937" w14:textId="77777777" w:rsidR="00BD5C5E" w:rsidRPr="00763E46" w:rsidRDefault="00BD5C5E" w:rsidP="00BD5C5E">
      <w:pPr>
        <w:tabs>
          <w:tab w:val="num" w:pos="851"/>
        </w:tabs>
        <w:spacing w:after="0" w:line="240" w:lineRule="auto"/>
        <w:ind w:left="851"/>
        <w:jc w:val="right"/>
        <w:rPr>
          <w:rFonts w:cs="Arial"/>
          <w:iCs/>
          <w:sz w:val="24"/>
          <w:szCs w:val="24"/>
        </w:rPr>
      </w:pPr>
      <w:r w:rsidRPr="00763E46">
        <w:rPr>
          <w:rFonts w:cs="Arial"/>
          <w:iCs/>
          <w:sz w:val="24"/>
          <w:szCs w:val="24"/>
        </w:rPr>
        <w:t>Local e Data</w:t>
      </w:r>
    </w:p>
    <w:p w14:paraId="52679AE8" w14:textId="77777777" w:rsidR="00BD5C5E" w:rsidRPr="00763E46" w:rsidRDefault="00BD5C5E" w:rsidP="00BD5C5E">
      <w:pPr>
        <w:tabs>
          <w:tab w:val="num" w:pos="851"/>
        </w:tabs>
        <w:spacing w:after="0" w:line="240" w:lineRule="auto"/>
        <w:ind w:left="851"/>
        <w:jc w:val="right"/>
        <w:rPr>
          <w:rFonts w:cs="Arial"/>
          <w:iCs/>
          <w:sz w:val="24"/>
          <w:szCs w:val="24"/>
        </w:rPr>
      </w:pPr>
    </w:p>
    <w:p w14:paraId="6BAE8DB8" w14:textId="77777777" w:rsidR="00BD5C5E" w:rsidRPr="00763E46" w:rsidRDefault="00BD5C5E" w:rsidP="00BD5C5E">
      <w:pPr>
        <w:tabs>
          <w:tab w:val="num" w:pos="851"/>
        </w:tabs>
        <w:spacing w:after="0" w:line="240" w:lineRule="auto"/>
        <w:ind w:left="851"/>
        <w:jc w:val="right"/>
        <w:rPr>
          <w:rFonts w:cs="Arial"/>
          <w:iCs/>
          <w:sz w:val="24"/>
          <w:szCs w:val="24"/>
        </w:rPr>
      </w:pPr>
    </w:p>
    <w:p w14:paraId="227FCB13" w14:textId="77777777" w:rsidR="00BD5C5E" w:rsidRPr="00763E46" w:rsidRDefault="00BD5C5E" w:rsidP="00BD5C5E">
      <w:pPr>
        <w:tabs>
          <w:tab w:val="num" w:pos="851"/>
        </w:tabs>
        <w:spacing w:after="0" w:line="240" w:lineRule="auto"/>
        <w:ind w:left="851"/>
        <w:jc w:val="right"/>
        <w:rPr>
          <w:rFonts w:cs="Arial"/>
          <w:iCs/>
          <w:sz w:val="24"/>
          <w:szCs w:val="24"/>
        </w:rPr>
      </w:pPr>
      <w:r w:rsidRPr="00763E46">
        <w:rPr>
          <w:rFonts w:cs="Arial"/>
          <w:iCs/>
          <w:sz w:val="24"/>
          <w:szCs w:val="24"/>
        </w:rPr>
        <w:t>................................................................................................</w:t>
      </w:r>
    </w:p>
    <w:p w14:paraId="2536FD76" w14:textId="5E6368C6" w:rsidR="00BD5C5E" w:rsidRPr="00C1382E" w:rsidRDefault="00BD5C5E" w:rsidP="00652326">
      <w:pPr>
        <w:spacing w:after="0" w:line="240" w:lineRule="auto"/>
        <w:jc w:val="right"/>
        <w:rPr>
          <w:rFonts w:cs="Arial"/>
          <w:sz w:val="24"/>
          <w:szCs w:val="24"/>
        </w:rPr>
      </w:pPr>
      <w:r w:rsidRPr="00763E46">
        <w:rPr>
          <w:rFonts w:cs="Arial"/>
          <w:iCs/>
          <w:sz w:val="24"/>
          <w:szCs w:val="24"/>
        </w:rPr>
        <w:t>Nome, CPF e assinatura do representante legal da empresa</w:t>
      </w:r>
      <w:bookmarkEnd w:id="1"/>
    </w:p>
    <w:p w14:paraId="23445262" w14:textId="03998592" w:rsidR="00BD5C5E" w:rsidRDefault="00BD5C5E" w:rsidP="00D6547B">
      <w:pPr>
        <w:spacing w:after="0" w:line="240" w:lineRule="auto"/>
        <w:rPr>
          <w:rFonts w:cs="Arial"/>
        </w:rPr>
        <w:sectPr w:rsidR="00BD5C5E" w:rsidSect="00994B14">
          <w:headerReference w:type="default" r:id="rId11"/>
          <w:pgSz w:w="11906" w:h="16838"/>
          <w:pgMar w:top="1418" w:right="1134" w:bottom="1134" w:left="1417" w:header="720" w:footer="851" w:gutter="0"/>
          <w:cols w:space="720"/>
          <w:formProt w:val="0"/>
          <w:docGrid w:linePitch="360"/>
        </w:sectPr>
      </w:pPr>
    </w:p>
    <w:p w14:paraId="75CAF443" w14:textId="0B7B6786" w:rsidR="009D1FA2" w:rsidRPr="00F73794" w:rsidRDefault="009D1FA2" w:rsidP="00477699">
      <w:pPr>
        <w:pStyle w:val="Ttulo1"/>
        <w:pBdr>
          <w:bottom w:val="single" w:sz="12" w:space="1" w:color="auto"/>
        </w:pBdr>
        <w:rPr>
          <w:sz w:val="28"/>
          <w:szCs w:val="28"/>
        </w:rPr>
      </w:pPr>
      <w:bookmarkStart w:id="2" w:name="_Ref505781063"/>
      <w:bookmarkStart w:id="3" w:name="_Toc168902069"/>
      <w:r w:rsidRPr="00F73794">
        <w:rPr>
          <w:sz w:val="28"/>
          <w:szCs w:val="28"/>
        </w:rPr>
        <w:lastRenderedPageBreak/>
        <w:t>ANEXO IV</w:t>
      </w:r>
      <w:bookmarkEnd w:id="2"/>
      <w:bookmarkEnd w:id="3"/>
      <w:r w:rsidR="00477699" w:rsidRPr="00F73794">
        <w:rPr>
          <w:sz w:val="28"/>
          <w:szCs w:val="28"/>
        </w:rPr>
        <w:t xml:space="preserve"> </w:t>
      </w:r>
      <w:r w:rsidR="00496D95" w:rsidRPr="00F73794">
        <w:rPr>
          <w:sz w:val="28"/>
          <w:szCs w:val="28"/>
        </w:rPr>
        <w:t>–</w:t>
      </w:r>
      <w:r w:rsidR="00477699" w:rsidRPr="00F73794">
        <w:rPr>
          <w:sz w:val="28"/>
          <w:szCs w:val="28"/>
        </w:rPr>
        <w:t xml:space="preserve"> </w:t>
      </w:r>
      <w:bookmarkStart w:id="4" w:name="_Hlk168902426"/>
      <w:r w:rsidR="00DE3DF8" w:rsidRPr="00F73794">
        <w:rPr>
          <w:sz w:val="28"/>
          <w:szCs w:val="28"/>
        </w:rPr>
        <w:t>MINUTA TERMO DE DECLARAÇÃO DE QUALIFICAÇÃO TÉCNICA</w:t>
      </w:r>
      <w:r w:rsidRPr="00F73794">
        <w:rPr>
          <w:sz w:val="28"/>
          <w:szCs w:val="28"/>
        </w:rPr>
        <w:t xml:space="preserve"> </w:t>
      </w:r>
      <w:bookmarkEnd w:id="4"/>
    </w:p>
    <w:p w14:paraId="06099FB6" w14:textId="77777777" w:rsidR="009D1FA2" w:rsidRPr="0034266A" w:rsidRDefault="009D1FA2" w:rsidP="00E3420D">
      <w:pPr>
        <w:spacing w:after="0" w:line="240" w:lineRule="auto"/>
        <w:rPr>
          <w:rFonts w:cs="Arial"/>
          <w:highlight w:val="green"/>
        </w:rPr>
      </w:pP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351"/>
      </w:tblGrid>
      <w:tr w:rsidR="00781817" w:rsidRPr="00E3420D" w14:paraId="2BA13D11" w14:textId="77777777" w:rsidTr="00781817">
        <w:trPr>
          <w:trHeight w:hRule="exact" w:val="284"/>
        </w:trPr>
        <w:tc>
          <w:tcPr>
            <w:tcW w:w="9351"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1CB508D1" w14:textId="77777777" w:rsidR="00781817" w:rsidRPr="00E3420D" w:rsidRDefault="00781817" w:rsidP="003D09E4">
            <w:pPr>
              <w:spacing w:after="0" w:line="240" w:lineRule="auto"/>
              <w:ind w:right="141"/>
              <w:jc w:val="both"/>
              <w:rPr>
                <w:rFonts w:cs="Arial"/>
                <w:b/>
                <w:bCs/>
                <w:sz w:val="24"/>
                <w:szCs w:val="24"/>
              </w:rPr>
            </w:pPr>
            <w:r w:rsidRPr="00E3420D">
              <w:rPr>
                <w:rFonts w:cs="Arial"/>
                <w:b/>
                <w:bCs/>
                <w:sz w:val="24"/>
                <w:szCs w:val="24"/>
              </w:rPr>
              <w:t>Razão Social</w:t>
            </w:r>
          </w:p>
          <w:p w14:paraId="681FEBAD" w14:textId="77777777" w:rsidR="00781817" w:rsidRPr="00E3420D" w:rsidRDefault="00781817" w:rsidP="003D09E4">
            <w:pPr>
              <w:spacing w:after="0" w:line="240" w:lineRule="auto"/>
              <w:ind w:right="141"/>
              <w:jc w:val="both"/>
              <w:rPr>
                <w:rFonts w:cs="Arial"/>
                <w:sz w:val="24"/>
                <w:szCs w:val="24"/>
              </w:rPr>
            </w:pPr>
          </w:p>
        </w:tc>
      </w:tr>
      <w:tr w:rsidR="00781817" w:rsidRPr="00E3420D" w14:paraId="044F21F4" w14:textId="77777777" w:rsidTr="00781817">
        <w:trPr>
          <w:trHeight w:hRule="exact" w:val="567"/>
        </w:trPr>
        <w:tc>
          <w:tcPr>
            <w:tcW w:w="9351" w:type="dxa"/>
            <w:tcBorders>
              <w:top w:val="dotted" w:sz="4" w:space="0" w:color="auto"/>
              <w:left w:val="single" w:sz="4" w:space="0" w:color="auto"/>
              <w:bottom w:val="single" w:sz="4" w:space="0" w:color="auto"/>
              <w:right w:val="single" w:sz="4" w:space="0" w:color="auto"/>
            </w:tcBorders>
            <w:vAlign w:val="center"/>
          </w:tcPr>
          <w:p w14:paraId="63B07A42" w14:textId="77777777" w:rsidR="00781817" w:rsidRPr="00E3420D" w:rsidRDefault="00781817" w:rsidP="003D09E4">
            <w:pPr>
              <w:spacing w:after="0" w:line="240" w:lineRule="auto"/>
              <w:ind w:right="141"/>
              <w:jc w:val="both"/>
              <w:rPr>
                <w:rFonts w:cs="Arial"/>
                <w:sz w:val="24"/>
                <w:szCs w:val="24"/>
              </w:rPr>
            </w:pPr>
          </w:p>
        </w:tc>
      </w:tr>
      <w:tr w:rsidR="00781817" w:rsidRPr="00E3420D" w14:paraId="237AA3D4" w14:textId="77777777" w:rsidTr="00781817">
        <w:trPr>
          <w:trHeight w:hRule="exact" w:val="284"/>
        </w:trPr>
        <w:tc>
          <w:tcPr>
            <w:tcW w:w="9351"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6AD6374C" w14:textId="77777777" w:rsidR="00781817" w:rsidRPr="00E3420D" w:rsidRDefault="00781817" w:rsidP="003D09E4">
            <w:pPr>
              <w:spacing w:after="0" w:line="240" w:lineRule="auto"/>
              <w:ind w:right="141"/>
              <w:jc w:val="both"/>
              <w:rPr>
                <w:rFonts w:cs="Arial"/>
                <w:b/>
                <w:bCs/>
                <w:sz w:val="24"/>
                <w:szCs w:val="24"/>
              </w:rPr>
            </w:pPr>
            <w:r w:rsidRPr="00E3420D">
              <w:rPr>
                <w:rFonts w:cs="Arial"/>
                <w:b/>
                <w:bCs/>
                <w:sz w:val="24"/>
                <w:szCs w:val="24"/>
              </w:rPr>
              <w:t>CNPJ</w:t>
            </w:r>
          </w:p>
          <w:p w14:paraId="37145E83" w14:textId="77777777" w:rsidR="00781817" w:rsidRPr="00E3420D" w:rsidRDefault="00781817" w:rsidP="003D09E4">
            <w:pPr>
              <w:spacing w:after="0" w:line="240" w:lineRule="auto"/>
              <w:ind w:right="141"/>
              <w:jc w:val="both"/>
              <w:rPr>
                <w:rFonts w:cs="Arial"/>
                <w:b/>
                <w:bCs/>
                <w:sz w:val="24"/>
                <w:szCs w:val="24"/>
              </w:rPr>
            </w:pPr>
          </w:p>
        </w:tc>
      </w:tr>
      <w:tr w:rsidR="00781817" w:rsidRPr="00E3420D" w14:paraId="1A2ABEBF" w14:textId="77777777" w:rsidTr="00781817">
        <w:trPr>
          <w:trHeight w:hRule="exact" w:val="567"/>
        </w:trPr>
        <w:tc>
          <w:tcPr>
            <w:tcW w:w="9351" w:type="dxa"/>
            <w:tcBorders>
              <w:top w:val="dotted" w:sz="4" w:space="0" w:color="auto"/>
              <w:left w:val="single" w:sz="4" w:space="0" w:color="auto"/>
              <w:bottom w:val="single" w:sz="4" w:space="0" w:color="auto"/>
              <w:right w:val="single" w:sz="4" w:space="0" w:color="auto"/>
            </w:tcBorders>
            <w:vAlign w:val="center"/>
          </w:tcPr>
          <w:p w14:paraId="32EBC67F" w14:textId="77777777" w:rsidR="00781817" w:rsidRPr="00E3420D" w:rsidRDefault="00781817" w:rsidP="003D09E4">
            <w:pPr>
              <w:spacing w:after="0" w:line="240" w:lineRule="auto"/>
              <w:ind w:right="141"/>
              <w:jc w:val="both"/>
              <w:rPr>
                <w:rFonts w:cs="Arial"/>
                <w:sz w:val="24"/>
                <w:szCs w:val="24"/>
              </w:rPr>
            </w:pPr>
          </w:p>
        </w:tc>
      </w:tr>
    </w:tbl>
    <w:p w14:paraId="1E213A22" w14:textId="6D09F7E3" w:rsidR="00DE3DF8" w:rsidRPr="00E3420D" w:rsidRDefault="00DE3DF8" w:rsidP="00EF29CD">
      <w:pPr>
        <w:spacing w:before="120" w:after="120" w:line="360" w:lineRule="auto"/>
        <w:ind w:firstLine="720"/>
        <w:jc w:val="both"/>
        <w:rPr>
          <w:rFonts w:cs="Arial"/>
          <w:sz w:val="24"/>
          <w:szCs w:val="24"/>
        </w:rPr>
      </w:pPr>
      <w:r w:rsidRPr="00E3420D">
        <w:rPr>
          <w:rFonts w:cs="Arial"/>
          <w:sz w:val="24"/>
          <w:szCs w:val="24"/>
        </w:rPr>
        <w:t xml:space="preserve">Para fins de participação no Credenciamento 2024/0940(7421), DECLARAMOS que os profissionais informados abaixo foram credenciados, no certame </w:t>
      </w:r>
      <w:r w:rsidRPr="00E3420D">
        <w:rPr>
          <w:rFonts w:cs="Arial"/>
          <w:b/>
          <w:sz w:val="24"/>
          <w:szCs w:val="24"/>
        </w:rPr>
        <w:t xml:space="preserve">2019/01725(7421) </w:t>
      </w:r>
      <w:r w:rsidRPr="00E3420D">
        <w:rPr>
          <w:rFonts w:cs="Arial"/>
          <w:bCs/>
          <w:sz w:val="24"/>
          <w:szCs w:val="24"/>
        </w:rPr>
        <w:t xml:space="preserve">no contrato número ___________, </w:t>
      </w:r>
      <w:r w:rsidRPr="00E3420D">
        <w:rPr>
          <w:rFonts w:cs="Arial"/>
          <w:sz w:val="24"/>
          <w:szCs w:val="24"/>
        </w:rPr>
        <w:t>pelo BANCO nas atividades relacionadas abaixo. Portanto, para as referidas atividades, solicitamos a dispensa da apresentação da documentação comprobatória de qualificação técnica constante no</w:t>
      </w:r>
      <w:r w:rsidR="00A4744C" w:rsidRPr="00E3420D">
        <w:rPr>
          <w:rFonts w:cs="Arial"/>
          <w:sz w:val="24"/>
          <w:szCs w:val="24"/>
        </w:rPr>
        <w:t>s itens d</w:t>
      </w:r>
      <w:r w:rsidR="0059694E" w:rsidRPr="00E3420D">
        <w:rPr>
          <w:rFonts w:cs="Arial"/>
          <w:sz w:val="24"/>
          <w:szCs w:val="24"/>
        </w:rPr>
        <w:t>o</w:t>
      </w:r>
      <w:r w:rsidR="00A4744C" w:rsidRPr="00E3420D">
        <w:rPr>
          <w:rFonts w:cs="Arial"/>
          <w:sz w:val="24"/>
          <w:szCs w:val="24"/>
        </w:rPr>
        <w:t xml:space="preserve"> 6.6 à 6.13 </w:t>
      </w:r>
      <w:r w:rsidRPr="00E3420D">
        <w:rPr>
          <w:rFonts w:cs="Arial"/>
          <w:sz w:val="24"/>
          <w:szCs w:val="24"/>
        </w:rPr>
        <w:t>- </w:t>
      </w:r>
      <w:r w:rsidRPr="00E3420D">
        <w:rPr>
          <w:rFonts w:cs="Arial"/>
          <w:b/>
          <w:bCs/>
          <w:sz w:val="24"/>
          <w:szCs w:val="24"/>
        </w:rPr>
        <w:t>PRÉ-REQUISITOS PARA HABILITAÇÃO TÉCNICA</w:t>
      </w:r>
      <w:r w:rsidRPr="00E3420D">
        <w:rPr>
          <w:rFonts w:cs="Arial"/>
          <w:sz w:val="24"/>
          <w:szCs w:val="24"/>
        </w:rPr>
        <w:t> do Edital.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3209"/>
        <w:gridCol w:w="1329"/>
        <w:gridCol w:w="1483"/>
        <w:gridCol w:w="1740"/>
      </w:tblGrid>
      <w:tr w:rsidR="00DE3DF8" w:rsidRPr="00EF29CD" w14:paraId="1193E37A" w14:textId="77777777" w:rsidTr="00EF29CD">
        <w:tc>
          <w:tcPr>
            <w:tcW w:w="1590" w:type="dxa"/>
            <w:tcBorders>
              <w:top w:val="single" w:sz="4" w:space="0" w:color="auto"/>
              <w:left w:val="single" w:sz="4" w:space="0" w:color="auto"/>
              <w:bottom w:val="single" w:sz="4" w:space="0" w:color="auto"/>
              <w:right w:val="single" w:sz="4" w:space="0" w:color="auto"/>
            </w:tcBorders>
            <w:vAlign w:val="center"/>
            <w:hideMark/>
          </w:tcPr>
          <w:p w14:paraId="0A43847A" w14:textId="77777777" w:rsidR="00DE3DF8" w:rsidRPr="00EF29CD" w:rsidRDefault="00DE3DF8" w:rsidP="00EF29CD">
            <w:pPr>
              <w:spacing w:before="120" w:after="120" w:line="240" w:lineRule="auto"/>
              <w:jc w:val="center"/>
              <w:rPr>
                <w:rFonts w:cs="Arial"/>
                <w:b/>
                <w:sz w:val="24"/>
                <w:szCs w:val="24"/>
              </w:rPr>
            </w:pPr>
            <w:r w:rsidRPr="00EF29CD">
              <w:rPr>
                <w:rFonts w:cs="Arial"/>
                <w:b/>
                <w:sz w:val="24"/>
                <w:szCs w:val="24"/>
              </w:rPr>
              <w:t>Profissional</w:t>
            </w:r>
          </w:p>
        </w:tc>
        <w:tc>
          <w:tcPr>
            <w:tcW w:w="3209" w:type="dxa"/>
            <w:tcBorders>
              <w:top w:val="single" w:sz="4" w:space="0" w:color="auto"/>
              <w:left w:val="single" w:sz="4" w:space="0" w:color="auto"/>
              <w:bottom w:val="single" w:sz="4" w:space="0" w:color="auto"/>
              <w:right w:val="single" w:sz="4" w:space="0" w:color="auto"/>
            </w:tcBorders>
            <w:vAlign w:val="center"/>
            <w:hideMark/>
          </w:tcPr>
          <w:p w14:paraId="5B3DEE72" w14:textId="77777777" w:rsidR="00DE3DF8" w:rsidRPr="00EF29CD" w:rsidRDefault="00DE3DF8" w:rsidP="00EF29CD">
            <w:pPr>
              <w:spacing w:before="120" w:after="120" w:line="240" w:lineRule="auto"/>
              <w:jc w:val="center"/>
              <w:rPr>
                <w:rFonts w:cs="Arial"/>
                <w:b/>
                <w:sz w:val="24"/>
                <w:szCs w:val="24"/>
              </w:rPr>
            </w:pPr>
            <w:r w:rsidRPr="00EF29CD">
              <w:rPr>
                <w:rFonts w:cs="Arial"/>
                <w:b/>
                <w:sz w:val="24"/>
                <w:szCs w:val="24"/>
              </w:rPr>
              <w:t>Nome</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1F1791B" w14:textId="77777777" w:rsidR="00DE3DF8" w:rsidRPr="00EF29CD" w:rsidRDefault="00DE3DF8" w:rsidP="00EF29CD">
            <w:pPr>
              <w:spacing w:before="120" w:after="120" w:line="240" w:lineRule="auto"/>
              <w:jc w:val="center"/>
              <w:rPr>
                <w:rFonts w:cs="Arial"/>
                <w:b/>
                <w:sz w:val="24"/>
                <w:szCs w:val="24"/>
              </w:rPr>
            </w:pPr>
            <w:r w:rsidRPr="00EF29CD">
              <w:rPr>
                <w:rFonts w:cs="Arial"/>
                <w:b/>
                <w:sz w:val="24"/>
                <w:szCs w:val="24"/>
              </w:rPr>
              <w:t>CPF</w:t>
            </w:r>
          </w:p>
        </w:tc>
        <w:tc>
          <w:tcPr>
            <w:tcW w:w="1483" w:type="dxa"/>
            <w:tcBorders>
              <w:top w:val="single" w:sz="4" w:space="0" w:color="auto"/>
              <w:left w:val="single" w:sz="4" w:space="0" w:color="auto"/>
              <w:bottom w:val="single" w:sz="4" w:space="0" w:color="auto"/>
              <w:right w:val="single" w:sz="4" w:space="0" w:color="auto"/>
            </w:tcBorders>
            <w:vAlign w:val="center"/>
            <w:hideMark/>
          </w:tcPr>
          <w:p w14:paraId="57BFFE03" w14:textId="77777777" w:rsidR="00DE3DF8" w:rsidRPr="00EF29CD" w:rsidRDefault="00DE3DF8" w:rsidP="00EF29CD">
            <w:pPr>
              <w:spacing w:before="120" w:after="120" w:line="240" w:lineRule="auto"/>
              <w:jc w:val="center"/>
              <w:rPr>
                <w:rFonts w:cs="Arial"/>
                <w:b/>
                <w:sz w:val="24"/>
                <w:szCs w:val="24"/>
              </w:rPr>
            </w:pPr>
            <w:r w:rsidRPr="00EF29CD">
              <w:rPr>
                <w:rFonts w:cs="Arial"/>
                <w:b/>
                <w:sz w:val="24"/>
                <w:szCs w:val="24"/>
              </w:rPr>
              <w:t>CREA/CAU</w:t>
            </w:r>
          </w:p>
        </w:tc>
        <w:tc>
          <w:tcPr>
            <w:tcW w:w="1740" w:type="dxa"/>
            <w:tcBorders>
              <w:top w:val="single" w:sz="4" w:space="0" w:color="auto"/>
              <w:left w:val="single" w:sz="4" w:space="0" w:color="auto"/>
              <w:bottom w:val="single" w:sz="4" w:space="0" w:color="auto"/>
              <w:right w:val="single" w:sz="4" w:space="0" w:color="auto"/>
            </w:tcBorders>
            <w:vAlign w:val="center"/>
            <w:hideMark/>
          </w:tcPr>
          <w:p w14:paraId="7B80A702" w14:textId="77777777" w:rsidR="00DE3DF8" w:rsidRPr="00EF29CD" w:rsidRDefault="00DE3DF8" w:rsidP="00EF29CD">
            <w:pPr>
              <w:spacing w:before="120" w:after="120" w:line="240" w:lineRule="auto"/>
              <w:jc w:val="center"/>
              <w:rPr>
                <w:rFonts w:cs="Arial"/>
                <w:b/>
                <w:sz w:val="24"/>
                <w:szCs w:val="24"/>
              </w:rPr>
            </w:pPr>
            <w:r w:rsidRPr="00EF29CD">
              <w:rPr>
                <w:rFonts w:cs="Arial"/>
                <w:b/>
                <w:sz w:val="24"/>
                <w:szCs w:val="24"/>
              </w:rPr>
              <w:t>Atividade(s)</w:t>
            </w:r>
          </w:p>
        </w:tc>
      </w:tr>
      <w:tr w:rsidR="00DE3DF8" w:rsidRPr="00EF29CD" w14:paraId="69A1DA8A" w14:textId="77777777" w:rsidTr="00EF29CD">
        <w:tc>
          <w:tcPr>
            <w:tcW w:w="1590" w:type="dxa"/>
            <w:tcBorders>
              <w:top w:val="single" w:sz="4" w:space="0" w:color="auto"/>
              <w:left w:val="single" w:sz="4" w:space="0" w:color="auto"/>
              <w:bottom w:val="single" w:sz="4" w:space="0" w:color="auto"/>
              <w:right w:val="single" w:sz="4" w:space="0" w:color="auto"/>
            </w:tcBorders>
            <w:vAlign w:val="center"/>
            <w:hideMark/>
          </w:tcPr>
          <w:p w14:paraId="718A7A96" w14:textId="77777777" w:rsidR="00DE3DF8" w:rsidRPr="00EF29CD" w:rsidRDefault="00DE3DF8" w:rsidP="00EF29CD">
            <w:pPr>
              <w:spacing w:before="120" w:after="120" w:line="240" w:lineRule="auto"/>
              <w:jc w:val="center"/>
              <w:rPr>
                <w:rFonts w:cs="Arial"/>
                <w:sz w:val="24"/>
                <w:szCs w:val="24"/>
              </w:rPr>
            </w:pPr>
            <w:r w:rsidRPr="00EF29CD">
              <w:rPr>
                <w:rFonts w:cs="Arial"/>
                <w:sz w:val="24"/>
                <w:szCs w:val="24"/>
              </w:rPr>
              <w:t>1</w:t>
            </w:r>
          </w:p>
        </w:tc>
        <w:tc>
          <w:tcPr>
            <w:tcW w:w="3209" w:type="dxa"/>
            <w:tcBorders>
              <w:top w:val="single" w:sz="4" w:space="0" w:color="auto"/>
              <w:left w:val="single" w:sz="4" w:space="0" w:color="auto"/>
              <w:bottom w:val="single" w:sz="4" w:space="0" w:color="auto"/>
              <w:right w:val="single" w:sz="4" w:space="0" w:color="auto"/>
            </w:tcBorders>
            <w:vAlign w:val="center"/>
          </w:tcPr>
          <w:p w14:paraId="688DC054" w14:textId="77777777" w:rsidR="00DE3DF8" w:rsidRPr="00EF29CD" w:rsidRDefault="00DE3DF8" w:rsidP="00EF29CD">
            <w:pPr>
              <w:spacing w:before="120" w:after="120" w:line="240" w:lineRule="auto"/>
              <w:jc w:val="center"/>
              <w:rPr>
                <w:rFonts w:cs="Arial"/>
                <w:sz w:val="24"/>
                <w:szCs w:val="24"/>
              </w:rPr>
            </w:pPr>
          </w:p>
        </w:tc>
        <w:tc>
          <w:tcPr>
            <w:tcW w:w="1329" w:type="dxa"/>
            <w:tcBorders>
              <w:top w:val="single" w:sz="4" w:space="0" w:color="auto"/>
              <w:left w:val="single" w:sz="4" w:space="0" w:color="auto"/>
              <w:bottom w:val="single" w:sz="4" w:space="0" w:color="auto"/>
              <w:right w:val="single" w:sz="4" w:space="0" w:color="auto"/>
            </w:tcBorders>
            <w:vAlign w:val="center"/>
          </w:tcPr>
          <w:p w14:paraId="21184FD4" w14:textId="77777777" w:rsidR="00DE3DF8" w:rsidRPr="00EF29CD" w:rsidRDefault="00DE3DF8" w:rsidP="00EF29CD">
            <w:pPr>
              <w:spacing w:before="120" w:after="120" w:line="240" w:lineRule="auto"/>
              <w:jc w:val="center"/>
              <w:rPr>
                <w:rFonts w:cs="Arial"/>
                <w:sz w:val="24"/>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3CBB2E6A" w14:textId="77777777" w:rsidR="00DE3DF8" w:rsidRPr="00EF29CD" w:rsidRDefault="00DE3DF8" w:rsidP="00EF29CD">
            <w:pPr>
              <w:spacing w:before="120" w:after="120" w:line="240" w:lineRule="auto"/>
              <w:jc w:val="center"/>
              <w:rPr>
                <w:rFonts w:cs="Arial"/>
                <w:sz w:val="24"/>
                <w:szCs w:val="24"/>
              </w:rPr>
            </w:pPr>
          </w:p>
        </w:tc>
        <w:tc>
          <w:tcPr>
            <w:tcW w:w="1740" w:type="dxa"/>
            <w:tcBorders>
              <w:top w:val="single" w:sz="4" w:space="0" w:color="auto"/>
              <w:left w:val="single" w:sz="4" w:space="0" w:color="auto"/>
              <w:bottom w:val="single" w:sz="4" w:space="0" w:color="auto"/>
              <w:right w:val="single" w:sz="4" w:space="0" w:color="auto"/>
            </w:tcBorders>
            <w:vAlign w:val="center"/>
          </w:tcPr>
          <w:p w14:paraId="73F06D66" w14:textId="77777777" w:rsidR="00DE3DF8" w:rsidRPr="00EF29CD" w:rsidRDefault="00DE3DF8" w:rsidP="00EF29CD">
            <w:pPr>
              <w:spacing w:before="120" w:after="120" w:line="240" w:lineRule="auto"/>
              <w:jc w:val="center"/>
              <w:rPr>
                <w:rFonts w:cs="Arial"/>
                <w:sz w:val="24"/>
                <w:szCs w:val="24"/>
              </w:rPr>
            </w:pPr>
          </w:p>
        </w:tc>
      </w:tr>
      <w:tr w:rsidR="00DE3DF8" w:rsidRPr="00EF29CD" w14:paraId="3BBBFE85" w14:textId="77777777" w:rsidTr="00EF29CD">
        <w:tc>
          <w:tcPr>
            <w:tcW w:w="1590" w:type="dxa"/>
            <w:tcBorders>
              <w:top w:val="single" w:sz="4" w:space="0" w:color="auto"/>
              <w:left w:val="single" w:sz="4" w:space="0" w:color="auto"/>
              <w:bottom w:val="single" w:sz="4" w:space="0" w:color="auto"/>
              <w:right w:val="single" w:sz="4" w:space="0" w:color="auto"/>
            </w:tcBorders>
            <w:vAlign w:val="center"/>
            <w:hideMark/>
          </w:tcPr>
          <w:p w14:paraId="0149BCF9" w14:textId="77777777" w:rsidR="00DE3DF8" w:rsidRPr="00EF29CD" w:rsidRDefault="00DE3DF8" w:rsidP="00EF29CD">
            <w:pPr>
              <w:spacing w:before="120" w:after="120" w:line="240" w:lineRule="auto"/>
              <w:jc w:val="center"/>
              <w:rPr>
                <w:rFonts w:cs="Arial"/>
                <w:sz w:val="24"/>
                <w:szCs w:val="24"/>
              </w:rPr>
            </w:pPr>
            <w:r w:rsidRPr="00EF29CD">
              <w:rPr>
                <w:rFonts w:cs="Arial"/>
                <w:sz w:val="24"/>
                <w:szCs w:val="24"/>
              </w:rPr>
              <w:t>2</w:t>
            </w:r>
          </w:p>
        </w:tc>
        <w:tc>
          <w:tcPr>
            <w:tcW w:w="3209" w:type="dxa"/>
            <w:tcBorders>
              <w:top w:val="single" w:sz="4" w:space="0" w:color="auto"/>
              <w:left w:val="single" w:sz="4" w:space="0" w:color="auto"/>
              <w:bottom w:val="single" w:sz="4" w:space="0" w:color="auto"/>
              <w:right w:val="single" w:sz="4" w:space="0" w:color="auto"/>
            </w:tcBorders>
            <w:vAlign w:val="center"/>
          </w:tcPr>
          <w:p w14:paraId="04E351F6" w14:textId="77777777" w:rsidR="00DE3DF8" w:rsidRPr="00EF29CD" w:rsidRDefault="00DE3DF8" w:rsidP="00EF29CD">
            <w:pPr>
              <w:spacing w:before="120" w:after="120" w:line="240" w:lineRule="auto"/>
              <w:jc w:val="center"/>
              <w:rPr>
                <w:rFonts w:cs="Arial"/>
                <w:sz w:val="24"/>
                <w:szCs w:val="24"/>
              </w:rPr>
            </w:pPr>
          </w:p>
        </w:tc>
        <w:tc>
          <w:tcPr>
            <w:tcW w:w="1329" w:type="dxa"/>
            <w:tcBorders>
              <w:top w:val="single" w:sz="4" w:space="0" w:color="auto"/>
              <w:left w:val="single" w:sz="4" w:space="0" w:color="auto"/>
              <w:bottom w:val="single" w:sz="4" w:space="0" w:color="auto"/>
              <w:right w:val="single" w:sz="4" w:space="0" w:color="auto"/>
            </w:tcBorders>
            <w:vAlign w:val="center"/>
          </w:tcPr>
          <w:p w14:paraId="1FCBF202" w14:textId="77777777" w:rsidR="00DE3DF8" w:rsidRPr="00EF29CD" w:rsidRDefault="00DE3DF8" w:rsidP="00EF29CD">
            <w:pPr>
              <w:spacing w:before="120" w:after="120" w:line="240" w:lineRule="auto"/>
              <w:jc w:val="center"/>
              <w:rPr>
                <w:rFonts w:cs="Arial"/>
                <w:sz w:val="24"/>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6E0FF912" w14:textId="77777777" w:rsidR="00DE3DF8" w:rsidRPr="00EF29CD" w:rsidRDefault="00DE3DF8" w:rsidP="00EF29CD">
            <w:pPr>
              <w:spacing w:before="120" w:after="120" w:line="240" w:lineRule="auto"/>
              <w:jc w:val="center"/>
              <w:rPr>
                <w:rFonts w:cs="Arial"/>
                <w:sz w:val="24"/>
                <w:szCs w:val="24"/>
              </w:rPr>
            </w:pPr>
          </w:p>
        </w:tc>
        <w:tc>
          <w:tcPr>
            <w:tcW w:w="1740" w:type="dxa"/>
            <w:tcBorders>
              <w:top w:val="single" w:sz="4" w:space="0" w:color="auto"/>
              <w:left w:val="single" w:sz="4" w:space="0" w:color="auto"/>
              <w:bottom w:val="single" w:sz="4" w:space="0" w:color="auto"/>
              <w:right w:val="single" w:sz="4" w:space="0" w:color="auto"/>
            </w:tcBorders>
            <w:vAlign w:val="center"/>
          </w:tcPr>
          <w:p w14:paraId="75D306E2" w14:textId="77777777" w:rsidR="00DE3DF8" w:rsidRPr="00EF29CD" w:rsidRDefault="00DE3DF8" w:rsidP="00EF29CD">
            <w:pPr>
              <w:spacing w:before="120" w:after="120" w:line="240" w:lineRule="auto"/>
              <w:jc w:val="center"/>
              <w:rPr>
                <w:rFonts w:cs="Arial"/>
                <w:sz w:val="24"/>
                <w:szCs w:val="24"/>
              </w:rPr>
            </w:pPr>
          </w:p>
        </w:tc>
      </w:tr>
      <w:tr w:rsidR="00DE3DF8" w:rsidRPr="00EF29CD" w14:paraId="2CA43AA6" w14:textId="77777777" w:rsidTr="00EF29CD">
        <w:tc>
          <w:tcPr>
            <w:tcW w:w="1590" w:type="dxa"/>
            <w:tcBorders>
              <w:top w:val="single" w:sz="4" w:space="0" w:color="auto"/>
              <w:left w:val="single" w:sz="4" w:space="0" w:color="auto"/>
              <w:bottom w:val="single" w:sz="4" w:space="0" w:color="auto"/>
              <w:right w:val="single" w:sz="4" w:space="0" w:color="auto"/>
            </w:tcBorders>
            <w:vAlign w:val="center"/>
            <w:hideMark/>
          </w:tcPr>
          <w:p w14:paraId="361FF5E1" w14:textId="77777777" w:rsidR="00DE3DF8" w:rsidRPr="00EF29CD" w:rsidRDefault="00DE3DF8" w:rsidP="00EF29CD">
            <w:pPr>
              <w:spacing w:before="120" w:after="120" w:line="240" w:lineRule="auto"/>
              <w:jc w:val="center"/>
              <w:rPr>
                <w:rFonts w:cs="Arial"/>
                <w:sz w:val="24"/>
                <w:szCs w:val="24"/>
              </w:rPr>
            </w:pPr>
            <w:r w:rsidRPr="00EF29CD">
              <w:rPr>
                <w:rFonts w:cs="Arial"/>
                <w:sz w:val="24"/>
                <w:szCs w:val="24"/>
              </w:rPr>
              <w:t>3</w:t>
            </w:r>
          </w:p>
        </w:tc>
        <w:tc>
          <w:tcPr>
            <w:tcW w:w="3209" w:type="dxa"/>
            <w:tcBorders>
              <w:top w:val="single" w:sz="4" w:space="0" w:color="auto"/>
              <w:left w:val="single" w:sz="4" w:space="0" w:color="auto"/>
              <w:bottom w:val="single" w:sz="4" w:space="0" w:color="auto"/>
              <w:right w:val="single" w:sz="4" w:space="0" w:color="auto"/>
            </w:tcBorders>
            <w:vAlign w:val="center"/>
          </w:tcPr>
          <w:p w14:paraId="0328901C" w14:textId="77777777" w:rsidR="00DE3DF8" w:rsidRPr="00EF29CD" w:rsidRDefault="00DE3DF8" w:rsidP="00EF29CD">
            <w:pPr>
              <w:spacing w:before="120" w:after="120" w:line="240" w:lineRule="auto"/>
              <w:jc w:val="center"/>
              <w:rPr>
                <w:rFonts w:cs="Arial"/>
                <w:sz w:val="24"/>
                <w:szCs w:val="24"/>
              </w:rPr>
            </w:pPr>
          </w:p>
        </w:tc>
        <w:tc>
          <w:tcPr>
            <w:tcW w:w="1329" w:type="dxa"/>
            <w:tcBorders>
              <w:top w:val="single" w:sz="4" w:space="0" w:color="auto"/>
              <w:left w:val="single" w:sz="4" w:space="0" w:color="auto"/>
              <w:bottom w:val="single" w:sz="4" w:space="0" w:color="auto"/>
              <w:right w:val="single" w:sz="4" w:space="0" w:color="auto"/>
            </w:tcBorders>
            <w:vAlign w:val="center"/>
          </w:tcPr>
          <w:p w14:paraId="462D2DB5" w14:textId="77777777" w:rsidR="00DE3DF8" w:rsidRPr="00EF29CD" w:rsidRDefault="00DE3DF8" w:rsidP="00EF29CD">
            <w:pPr>
              <w:spacing w:before="120" w:after="120" w:line="240" w:lineRule="auto"/>
              <w:jc w:val="center"/>
              <w:rPr>
                <w:rFonts w:cs="Arial"/>
                <w:sz w:val="24"/>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4E3F40B0" w14:textId="77777777" w:rsidR="00DE3DF8" w:rsidRPr="00EF29CD" w:rsidRDefault="00DE3DF8" w:rsidP="00EF29CD">
            <w:pPr>
              <w:spacing w:before="120" w:after="120" w:line="240" w:lineRule="auto"/>
              <w:jc w:val="center"/>
              <w:rPr>
                <w:rFonts w:cs="Arial"/>
                <w:sz w:val="24"/>
                <w:szCs w:val="24"/>
              </w:rPr>
            </w:pPr>
          </w:p>
        </w:tc>
        <w:tc>
          <w:tcPr>
            <w:tcW w:w="1740" w:type="dxa"/>
            <w:tcBorders>
              <w:top w:val="single" w:sz="4" w:space="0" w:color="auto"/>
              <w:left w:val="single" w:sz="4" w:space="0" w:color="auto"/>
              <w:bottom w:val="single" w:sz="4" w:space="0" w:color="auto"/>
              <w:right w:val="single" w:sz="4" w:space="0" w:color="auto"/>
            </w:tcBorders>
            <w:vAlign w:val="center"/>
          </w:tcPr>
          <w:p w14:paraId="6BA178CD" w14:textId="77777777" w:rsidR="00DE3DF8" w:rsidRPr="00EF29CD" w:rsidRDefault="00DE3DF8" w:rsidP="00EF29CD">
            <w:pPr>
              <w:spacing w:before="120" w:after="120" w:line="240" w:lineRule="auto"/>
              <w:jc w:val="center"/>
              <w:rPr>
                <w:rFonts w:cs="Arial"/>
                <w:sz w:val="24"/>
                <w:szCs w:val="24"/>
              </w:rPr>
            </w:pPr>
          </w:p>
        </w:tc>
      </w:tr>
      <w:tr w:rsidR="00DE3DF8" w:rsidRPr="0034266A" w14:paraId="3DDE0EA3" w14:textId="77777777" w:rsidTr="00EF29CD">
        <w:tc>
          <w:tcPr>
            <w:tcW w:w="1590" w:type="dxa"/>
            <w:tcBorders>
              <w:top w:val="single" w:sz="4" w:space="0" w:color="auto"/>
              <w:left w:val="single" w:sz="4" w:space="0" w:color="auto"/>
              <w:bottom w:val="single" w:sz="4" w:space="0" w:color="auto"/>
              <w:right w:val="single" w:sz="4" w:space="0" w:color="auto"/>
            </w:tcBorders>
            <w:vAlign w:val="center"/>
            <w:hideMark/>
          </w:tcPr>
          <w:p w14:paraId="336AB49E" w14:textId="77777777" w:rsidR="00DE3DF8" w:rsidRPr="00EF29CD" w:rsidRDefault="00DE3DF8" w:rsidP="00EF29CD">
            <w:pPr>
              <w:spacing w:before="120" w:after="120" w:line="240" w:lineRule="auto"/>
              <w:jc w:val="center"/>
              <w:rPr>
                <w:rFonts w:cs="Arial"/>
                <w:sz w:val="24"/>
                <w:szCs w:val="24"/>
              </w:rPr>
            </w:pPr>
            <w:r w:rsidRPr="00EF29CD">
              <w:rPr>
                <w:rFonts w:cs="Arial"/>
                <w:sz w:val="24"/>
                <w:szCs w:val="24"/>
              </w:rPr>
              <w:t>.......</w:t>
            </w:r>
          </w:p>
        </w:tc>
        <w:tc>
          <w:tcPr>
            <w:tcW w:w="3209" w:type="dxa"/>
            <w:tcBorders>
              <w:top w:val="single" w:sz="4" w:space="0" w:color="auto"/>
              <w:left w:val="single" w:sz="4" w:space="0" w:color="auto"/>
              <w:bottom w:val="single" w:sz="4" w:space="0" w:color="auto"/>
              <w:right w:val="single" w:sz="4" w:space="0" w:color="auto"/>
            </w:tcBorders>
            <w:vAlign w:val="center"/>
          </w:tcPr>
          <w:p w14:paraId="1F9FE1B9" w14:textId="77777777" w:rsidR="00DE3DF8" w:rsidRPr="00EF29CD" w:rsidRDefault="00DE3DF8" w:rsidP="00EF29CD">
            <w:pPr>
              <w:spacing w:before="120" w:after="120" w:line="240" w:lineRule="auto"/>
              <w:jc w:val="center"/>
              <w:rPr>
                <w:rFonts w:cs="Arial"/>
                <w:sz w:val="24"/>
                <w:szCs w:val="24"/>
              </w:rPr>
            </w:pPr>
          </w:p>
        </w:tc>
        <w:tc>
          <w:tcPr>
            <w:tcW w:w="1329" w:type="dxa"/>
            <w:tcBorders>
              <w:top w:val="single" w:sz="4" w:space="0" w:color="auto"/>
              <w:left w:val="single" w:sz="4" w:space="0" w:color="auto"/>
              <w:bottom w:val="single" w:sz="4" w:space="0" w:color="auto"/>
              <w:right w:val="single" w:sz="4" w:space="0" w:color="auto"/>
            </w:tcBorders>
            <w:vAlign w:val="center"/>
          </w:tcPr>
          <w:p w14:paraId="53A34541" w14:textId="77777777" w:rsidR="00DE3DF8" w:rsidRPr="00EF29CD" w:rsidRDefault="00DE3DF8" w:rsidP="00EF29CD">
            <w:pPr>
              <w:spacing w:before="120" w:after="120" w:line="240" w:lineRule="auto"/>
              <w:jc w:val="center"/>
              <w:rPr>
                <w:rFonts w:cs="Arial"/>
                <w:sz w:val="24"/>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39A4C0A8" w14:textId="77777777" w:rsidR="00DE3DF8" w:rsidRPr="00EF29CD" w:rsidRDefault="00DE3DF8" w:rsidP="00EF29CD">
            <w:pPr>
              <w:spacing w:before="120" w:after="120" w:line="240" w:lineRule="auto"/>
              <w:jc w:val="center"/>
              <w:rPr>
                <w:rFonts w:cs="Arial"/>
                <w:sz w:val="24"/>
                <w:szCs w:val="24"/>
              </w:rPr>
            </w:pPr>
          </w:p>
        </w:tc>
        <w:tc>
          <w:tcPr>
            <w:tcW w:w="1740" w:type="dxa"/>
            <w:tcBorders>
              <w:top w:val="single" w:sz="4" w:space="0" w:color="auto"/>
              <w:left w:val="single" w:sz="4" w:space="0" w:color="auto"/>
              <w:bottom w:val="single" w:sz="4" w:space="0" w:color="auto"/>
              <w:right w:val="single" w:sz="4" w:space="0" w:color="auto"/>
            </w:tcBorders>
            <w:vAlign w:val="center"/>
          </w:tcPr>
          <w:p w14:paraId="007FB20B" w14:textId="77777777" w:rsidR="00DE3DF8" w:rsidRPr="00EF29CD" w:rsidRDefault="00DE3DF8" w:rsidP="00EF29CD">
            <w:pPr>
              <w:spacing w:before="120" w:after="120" w:line="240" w:lineRule="auto"/>
              <w:jc w:val="center"/>
              <w:rPr>
                <w:rFonts w:cs="Arial"/>
                <w:sz w:val="24"/>
                <w:szCs w:val="24"/>
              </w:rPr>
            </w:pPr>
          </w:p>
        </w:tc>
      </w:tr>
    </w:tbl>
    <w:p w14:paraId="0AE4575D" w14:textId="77777777" w:rsidR="00DE3DF8" w:rsidRDefault="00DE3DF8" w:rsidP="00DE3DF8">
      <w:pPr>
        <w:pStyle w:val="Concluso"/>
        <w:ind w:firstLine="0"/>
        <w:rPr>
          <w:sz w:val="24"/>
          <w:szCs w:val="24"/>
          <w:highlight w:val="green"/>
        </w:rPr>
      </w:pPr>
    </w:p>
    <w:p w14:paraId="310AF1E7" w14:textId="77777777" w:rsidR="00781817" w:rsidRDefault="00781817" w:rsidP="00DE3DF8">
      <w:pPr>
        <w:pStyle w:val="Concluso"/>
        <w:ind w:firstLine="0"/>
        <w:rPr>
          <w:sz w:val="24"/>
          <w:szCs w:val="24"/>
          <w:highlight w:val="green"/>
        </w:rPr>
      </w:pPr>
    </w:p>
    <w:p w14:paraId="67F3020C" w14:textId="77777777" w:rsidR="00781817" w:rsidRPr="0034266A" w:rsidRDefault="00781817" w:rsidP="00DE3DF8">
      <w:pPr>
        <w:pStyle w:val="Concluso"/>
        <w:ind w:firstLine="0"/>
        <w:rPr>
          <w:sz w:val="24"/>
          <w:szCs w:val="24"/>
          <w:highlight w:val="green"/>
        </w:rPr>
      </w:pPr>
    </w:p>
    <w:p w14:paraId="3D4D76E3" w14:textId="77777777" w:rsidR="00DE3DF8" w:rsidRPr="00EF29CD" w:rsidRDefault="00DE3DF8" w:rsidP="00DE3DF8">
      <w:pPr>
        <w:spacing w:line="240" w:lineRule="auto"/>
        <w:jc w:val="center"/>
        <w:rPr>
          <w:rFonts w:eastAsia="Calibri"/>
          <w:sz w:val="22"/>
          <w:szCs w:val="22"/>
          <w:lang w:eastAsia="en-US"/>
        </w:rPr>
      </w:pPr>
      <w:r w:rsidRPr="00EF29CD">
        <w:rPr>
          <w:rFonts w:eastAsia="Calibri"/>
          <w:sz w:val="22"/>
          <w:szCs w:val="22"/>
          <w:lang w:eastAsia="en-US"/>
        </w:rPr>
        <w:t>Local e data</w:t>
      </w:r>
    </w:p>
    <w:tbl>
      <w:tblPr>
        <w:tblW w:w="9705" w:type="dxa"/>
        <w:tblInd w:w="70" w:type="dxa"/>
        <w:tblLayout w:type="fixed"/>
        <w:tblCellMar>
          <w:left w:w="70" w:type="dxa"/>
          <w:right w:w="70" w:type="dxa"/>
        </w:tblCellMar>
        <w:tblLook w:val="04A0" w:firstRow="1" w:lastRow="0" w:firstColumn="1" w:lastColumn="0" w:noHBand="0" w:noVBand="1"/>
      </w:tblPr>
      <w:tblGrid>
        <w:gridCol w:w="4459"/>
        <w:gridCol w:w="993"/>
        <w:gridCol w:w="4253"/>
      </w:tblGrid>
      <w:tr w:rsidR="00DE3DF8" w:rsidRPr="00EF29CD" w14:paraId="348A8E54" w14:textId="77777777" w:rsidTr="00372D71">
        <w:trPr>
          <w:cantSplit/>
          <w:trHeight w:val="689"/>
        </w:trPr>
        <w:tc>
          <w:tcPr>
            <w:tcW w:w="4459" w:type="dxa"/>
            <w:tcBorders>
              <w:top w:val="nil"/>
              <w:left w:val="nil"/>
              <w:bottom w:val="single" w:sz="4" w:space="0" w:color="auto"/>
              <w:right w:val="nil"/>
            </w:tcBorders>
          </w:tcPr>
          <w:p w14:paraId="77D579DA" w14:textId="77777777" w:rsidR="00DE3DF8" w:rsidRPr="00EF29CD" w:rsidRDefault="00DE3DF8">
            <w:pPr>
              <w:spacing w:line="240" w:lineRule="auto"/>
              <w:rPr>
                <w:rFonts w:cs="Arial"/>
                <w:sz w:val="24"/>
              </w:rPr>
            </w:pPr>
          </w:p>
        </w:tc>
        <w:tc>
          <w:tcPr>
            <w:tcW w:w="993" w:type="dxa"/>
          </w:tcPr>
          <w:p w14:paraId="53B0A1F8" w14:textId="77777777" w:rsidR="00DE3DF8" w:rsidRPr="00EF29CD" w:rsidRDefault="00DE3DF8">
            <w:pPr>
              <w:spacing w:line="240" w:lineRule="auto"/>
              <w:rPr>
                <w:rFonts w:cs="Arial"/>
              </w:rPr>
            </w:pPr>
          </w:p>
        </w:tc>
        <w:tc>
          <w:tcPr>
            <w:tcW w:w="4253" w:type="dxa"/>
            <w:tcBorders>
              <w:top w:val="nil"/>
              <w:left w:val="nil"/>
              <w:bottom w:val="single" w:sz="4" w:space="0" w:color="auto"/>
              <w:right w:val="nil"/>
            </w:tcBorders>
          </w:tcPr>
          <w:p w14:paraId="3A429803" w14:textId="77777777" w:rsidR="00DE3DF8" w:rsidRPr="00EF29CD" w:rsidRDefault="00DE3DF8">
            <w:pPr>
              <w:spacing w:line="240" w:lineRule="auto"/>
              <w:rPr>
                <w:rFonts w:cs="Arial"/>
              </w:rPr>
            </w:pPr>
          </w:p>
          <w:p w14:paraId="27CE7AAA" w14:textId="77777777" w:rsidR="00DE3DF8" w:rsidRPr="00EF29CD" w:rsidRDefault="00DE3DF8">
            <w:pPr>
              <w:spacing w:line="240" w:lineRule="auto"/>
              <w:rPr>
                <w:rFonts w:cs="Arial"/>
              </w:rPr>
            </w:pPr>
          </w:p>
          <w:p w14:paraId="6A35FF28" w14:textId="77777777" w:rsidR="00DE3DF8" w:rsidRPr="00EF29CD" w:rsidRDefault="00DE3DF8">
            <w:pPr>
              <w:spacing w:line="240" w:lineRule="auto"/>
              <w:rPr>
                <w:rFonts w:cs="Arial"/>
              </w:rPr>
            </w:pPr>
          </w:p>
        </w:tc>
      </w:tr>
      <w:tr w:rsidR="00DE3DF8" w14:paraId="3ACC0F49" w14:textId="77777777" w:rsidTr="00372D71">
        <w:trPr>
          <w:cantSplit/>
        </w:trPr>
        <w:tc>
          <w:tcPr>
            <w:tcW w:w="4459" w:type="dxa"/>
            <w:tcBorders>
              <w:top w:val="single" w:sz="4" w:space="0" w:color="auto"/>
              <w:left w:val="nil"/>
              <w:bottom w:val="nil"/>
              <w:right w:val="nil"/>
            </w:tcBorders>
          </w:tcPr>
          <w:p w14:paraId="4282FC77" w14:textId="77777777" w:rsidR="00DE3DF8" w:rsidRPr="00EF29CD" w:rsidRDefault="00DE3DF8">
            <w:pPr>
              <w:spacing w:line="240" w:lineRule="auto"/>
              <w:rPr>
                <w:rFonts w:cs="Arial"/>
                <w:sz w:val="22"/>
                <w:szCs w:val="22"/>
              </w:rPr>
            </w:pPr>
            <w:r w:rsidRPr="00EF29CD">
              <w:rPr>
                <w:rFonts w:cs="Arial"/>
                <w:sz w:val="22"/>
                <w:szCs w:val="22"/>
              </w:rPr>
              <w:t>Nome, CPF e assinatura do profissional técnico</w:t>
            </w:r>
          </w:p>
          <w:p w14:paraId="361C33CD" w14:textId="77777777" w:rsidR="00DE3DF8" w:rsidRPr="00EF29CD" w:rsidRDefault="00DE3DF8">
            <w:pPr>
              <w:spacing w:line="240" w:lineRule="auto"/>
              <w:rPr>
                <w:rFonts w:cs="Arial"/>
                <w:sz w:val="22"/>
                <w:szCs w:val="22"/>
              </w:rPr>
            </w:pPr>
          </w:p>
        </w:tc>
        <w:tc>
          <w:tcPr>
            <w:tcW w:w="993" w:type="dxa"/>
          </w:tcPr>
          <w:p w14:paraId="72FC1FC1" w14:textId="77777777" w:rsidR="00DE3DF8" w:rsidRPr="00EF29CD" w:rsidRDefault="00DE3DF8">
            <w:pPr>
              <w:spacing w:line="240" w:lineRule="auto"/>
              <w:rPr>
                <w:rFonts w:cs="Arial"/>
                <w:sz w:val="22"/>
                <w:szCs w:val="22"/>
              </w:rPr>
            </w:pPr>
          </w:p>
        </w:tc>
        <w:tc>
          <w:tcPr>
            <w:tcW w:w="4253" w:type="dxa"/>
            <w:tcBorders>
              <w:top w:val="single" w:sz="4" w:space="0" w:color="auto"/>
              <w:left w:val="nil"/>
              <w:bottom w:val="nil"/>
              <w:right w:val="nil"/>
            </w:tcBorders>
            <w:hideMark/>
          </w:tcPr>
          <w:p w14:paraId="4D5B189D" w14:textId="77777777" w:rsidR="00DE3DF8" w:rsidRDefault="00DE3DF8">
            <w:pPr>
              <w:spacing w:line="240" w:lineRule="auto"/>
              <w:rPr>
                <w:rFonts w:cs="Arial"/>
                <w:sz w:val="22"/>
                <w:szCs w:val="22"/>
              </w:rPr>
            </w:pPr>
            <w:r w:rsidRPr="00EF29CD">
              <w:rPr>
                <w:rFonts w:cs="Arial"/>
                <w:sz w:val="22"/>
                <w:szCs w:val="22"/>
              </w:rPr>
              <w:t>Nome, CPF e assinatura do representante legal</w:t>
            </w:r>
          </w:p>
        </w:tc>
      </w:tr>
    </w:tbl>
    <w:p w14:paraId="17EFD536" w14:textId="397898AA" w:rsidR="009D1FA2" w:rsidRDefault="009D1FA2" w:rsidP="009D1FA2">
      <w:pPr>
        <w:spacing w:after="0" w:line="240" w:lineRule="auto"/>
        <w:rPr>
          <w:rFonts w:cs="Arial"/>
        </w:rPr>
      </w:pPr>
    </w:p>
    <w:p w14:paraId="70AEF310" w14:textId="5EB524C3" w:rsidR="00603989" w:rsidRDefault="00603989" w:rsidP="00F3727D">
      <w:pPr>
        <w:pStyle w:val="Ttulo1"/>
        <w:pBdr>
          <w:bottom w:val="single" w:sz="12" w:space="1" w:color="auto"/>
        </w:pBdr>
        <w:rPr>
          <w:sz w:val="28"/>
          <w:szCs w:val="28"/>
        </w:rPr>
      </w:pPr>
      <w:bookmarkStart w:id="5" w:name="_Ref505791499"/>
      <w:bookmarkStart w:id="6" w:name="_Toc168902070"/>
      <w:r w:rsidRPr="00F3727D">
        <w:rPr>
          <w:sz w:val="28"/>
          <w:szCs w:val="28"/>
        </w:rPr>
        <w:lastRenderedPageBreak/>
        <w:t>ANEXO V</w:t>
      </w:r>
      <w:bookmarkEnd w:id="5"/>
      <w:bookmarkEnd w:id="6"/>
      <w:r w:rsidR="00F3727D" w:rsidRPr="00F3727D">
        <w:rPr>
          <w:sz w:val="28"/>
          <w:szCs w:val="28"/>
        </w:rPr>
        <w:t xml:space="preserve"> </w:t>
      </w:r>
      <w:r w:rsidR="00496D95">
        <w:rPr>
          <w:sz w:val="28"/>
          <w:szCs w:val="28"/>
        </w:rPr>
        <w:t>–</w:t>
      </w:r>
      <w:r w:rsidR="00F3727D" w:rsidRPr="00F3727D">
        <w:rPr>
          <w:sz w:val="28"/>
          <w:szCs w:val="28"/>
        </w:rPr>
        <w:t xml:space="preserve"> </w:t>
      </w:r>
      <w:bookmarkStart w:id="7" w:name="_Hlk168902469"/>
      <w:r w:rsidR="0073058F" w:rsidRPr="00F3727D">
        <w:rPr>
          <w:sz w:val="28"/>
          <w:szCs w:val="28"/>
        </w:rPr>
        <w:t>MINUTA DE DECLARAÇÃO DE INEXISTÊNCIA DE EMPREGADO MENOR NO QUADRO DA EMPRESA</w:t>
      </w:r>
      <w:bookmarkEnd w:id="7"/>
    </w:p>
    <w:p w14:paraId="7AF543A0" w14:textId="77777777" w:rsidR="00F3727D" w:rsidRPr="00F3727D" w:rsidRDefault="00F3727D" w:rsidP="00EF29CD">
      <w:pPr>
        <w:spacing w:after="0" w:line="240" w:lineRule="auto"/>
      </w:pP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351"/>
      </w:tblGrid>
      <w:tr w:rsidR="00781817" w:rsidRPr="00EF29CD" w14:paraId="6EA0A033" w14:textId="77777777" w:rsidTr="00781817">
        <w:trPr>
          <w:trHeight w:hRule="exact" w:val="284"/>
        </w:trPr>
        <w:tc>
          <w:tcPr>
            <w:tcW w:w="9351"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41A3CEF2" w14:textId="77777777" w:rsidR="00781817" w:rsidRPr="00EF29CD" w:rsidRDefault="00781817" w:rsidP="003D09E4">
            <w:pPr>
              <w:spacing w:after="0" w:line="240" w:lineRule="auto"/>
              <w:ind w:right="141"/>
              <w:jc w:val="both"/>
              <w:rPr>
                <w:rFonts w:cs="Arial"/>
                <w:b/>
                <w:bCs/>
                <w:sz w:val="24"/>
                <w:szCs w:val="24"/>
              </w:rPr>
            </w:pPr>
            <w:bookmarkStart w:id="8" w:name="_Hlk168677600"/>
            <w:r w:rsidRPr="00EF29CD">
              <w:rPr>
                <w:rFonts w:cs="Arial"/>
                <w:b/>
                <w:bCs/>
                <w:sz w:val="24"/>
                <w:szCs w:val="24"/>
              </w:rPr>
              <w:t>Razão Social</w:t>
            </w:r>
          </w:p>
          <w:p w14:paraId="4446E3DE" w14:textId="77777777" w:rsidR="00781817" w:rsidRPr="00EF29CD" w:rsidRDefault="00781817" w:rsidP="003D09E4">
            <w:pPr>
              <w:spacing w:after="0" w:line="240" w:lineRule="auto"/>
              <w:ind w:right="141"/>
              <w:jc w:val="both"/>
              <w:rPr>
                <w:rFonts w:cs="Arial"/>
                <w:sz w:val="24"/>
                <w:szCs w:val="24"/>
              </w:rPr>
            </w:pPr>
          </w:p>
        </w:tc>
      </w:tr>
      <w:tr w:rsidR="00781817" w:rsidRPr="00EF29CD" w14:paraId="52DF5B75" w14:textId="77777777" w:rsidTr="00781817">
        <w:trPr>
          <w:trHeight w:hRule="exact" w:val="567"/>
        </w:trPr>
        <w:tc>
          <w:tcPr>
            <w:tcW w:w="9351" w:type="dxa"/>
            <w:tcBorders>
              <w:top w:val="dotted" w:sz="4" w:space="0" w:color="auto"/>
              <w:left w:val="single" w:sz="4" w:space="0" w:color="auto"/>
              <w:bottom w:val="single" w:sz="4" w:space="0" w:color="auto"/>
              <w:right w:val="single" w:sz="4" w:space="0" w:color="auto"/>
            </w:tcBorders>
            <w:vAlign w:val="center"/>
          </w:tcPr>
          <w:p w14:paraId="232EBB97" w14:textId="77777777" w:rsidR="00781817" w:rsidRPr="00EF29CD" w:rsidRDefault="00781817" w:rsidP="003D09E4">
            <w:pPr>
              <w:spacing w:after="0" w:line="240" w:lineRule="auto"/>
              <w:ind w:right="141"/>
              <w:jc w:val="both"/>
              <w:rPr>
                <w:rFonts w:cs="Arial"/>
                <w:sz w:val="24"/>
                <w:szCs w:val="24"/>
              </w:rPr>
            </w:pPr>
          </w:p>
        </w:tc>
      </w:tr>
      <w:tr w:rsidR="00781817" w:rsidRPr="002F29FB" w14:paraId="022FD58E" w14:textId="77777777" w:rsidTr="00781817">
        <w:trPr>
          <w:trHeight w:hRule="exact" w:val="284"/>
        </w:trPr>
        <w:tc>
          <w:tcPr>
            <w:tcW w:w="9351"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5DC47BE8" w14:textId="77777777" w:rsidR="00781817" w:rsidRPr="002F29FB" w:rsidRDefault="00781817" w:rsidP="003D09E4">
            <w:pPr>
              <w:spacing w:after="0" w:line="240" w:lineRule="auto"/>
              <w:ind w:right="141"/>
              <w:jc w:val="both"/>
              <w:rPr>
                <w:rFonts w:cs="Arial"/>
                <w:b/>
                <w:bCs/>
                <w:sz w:val="24"/>
                <w:szCs w:val="24"/>
              </w:rPr>
            </w:pPr>
            <w:r w:rsidRPr="00EF29CD">
              <w:rPr>
                <w:rFonts w:cs="Arial"/>
                <w:b/>
                <w:bCs/>
                <w:sz w:val="24"/>
                <w:szCs w:val="24"/>
              </w:rPr>
              <w:t>CNPJ</w:t>
            </w:r>
          </w:p>
          <w:p w14:paraId="55D25C68" w14:textId="77777777" w:rsidR="00781817" w:rsidRPr="002F29FB" w:rsidRDefault="00781817" w:rsidP="003D09E4">
            <w:pPr>
              <w:spacing w:after="0" w:line="240" w:lineRule="auto"/>
              <w:ind w:right="141"/>
              <w:jc w:val="both"/>
              <w:rPr>
                <w:rFonts w:cs="Arial"/>
                <w:b/>
                <w:bCs/>
                <w:sz w:val="24"/>
                <w:szCs w:val="24"/>
              </w:rPr>
            </w:pPr>
          </w:p>
        </w:tc>
      </w:tr>
      <w:tr w:rsidR="00781817" w:rsidRPr="002F29FB" w14:paraId="74E5DE92" w14:textId="77777777" w:rsidTr="00781817">
        <w:trPr>
          <w:trHeight w:hRule="exact" w:val="567"/>
        </w:trPr>
        <w:tc>
          <w:tcPr>
            <w:tcW w:w="9351" w:type="dxa"/>
            <w:tcBorders>
              <w:top w:val="dotted" w:sz="4" w:space="0" w:color="auto"/>
              <w:left w:val="single" w:sz="4" w:space="0" w:color="auto"/>
              <w:bottom w:val="single" w:sz="4" w:space="0" w:color="auto"/>
              <w:right w:val="single" w:sz="4" w:space="0" w:color="auto"/>
            </w:tcBorders>
            <w:vAlign w:val="center"/>
          </w:tcPr>
          <w:p w14:paraId="00205EEA" w14:textId="77777777" w:rsidR="00781817" w:rsidRPr="002F29FB" w:rsidRDefault="00781817" w:rsidP="003D09E4">
            <w:pPr>
              <w:spacing w:after="0" w:line="240" w:lineRule="auto"/>
              <w:ind w:right="141"/>
              <w:jc w:val="both"/>
              <w:rPr>
                <w:rFonts w:cs="Arial"/>
                <w:sz w:val="24"/>
                <w:szCs w:val="24"/>
              </w:rPr>
            </w:pPr>
          </w:p>
        </w:tc>
      </w:tr>
    </w:tbl>
    <w:bookmarkEnd w:id="8"/>
    <w:p w14:paraId="14065E36" w14:textId="72371CB4" w:rsidR="0073058F" w:rsidRPr="00EF29CD" w:rsidRDefault="0073058F" w:rsidP="00EF29CD">
      <w:pPr>
        <w:pStyle w:val="Corpodetexto21"/>
        <w:spacing w:before="120" w:after="120"/>
        <w:rPr>
          <w:rFonts w:cs="Arial"/>
          <w:b/>
          <w:sz w:val="24"/>
          <w:szCs w:val="24"/>
        </w:rPr>
      </w:pPr>
      <w:r w:rsidRPr="00EF29CD">
        <w:rPr>
          <w:rFonts w:cs="Arial"/>
          <w:b/>
          <w:sz w:val="24"/>
          <w:szCs w:val="24"/>
        </w:rPr>
        <w:t>Referência:</w:t>
      </w:r>
      <w:r w:rsidRPr="00EF29CD">
        <w:rPr>
          <w:rFonts w:cs="Arial"/>
          <w:sz w:val="24"/>
          <w:szCs w:val="24"/>
        </w:rPr>
        <w:t xml:space="preserve"> Edital de Credenciamento </w:t>
      </w:r>
      <w:r w:rsidR="00DC46F5" w:rsidRPr="00EF29CD">
        <w:rPr>
          <w:rFonts w:cs="Arial"/>
          <w:b/>
          <w:sz w:val="24"/>
          <w:szCs w:val="24"/>
        </w:rPr>
        <w:t>2024/00940(7421</w:t>
      </w:r>
      <w:r w:rsidRPr="00EF29CD">
        <w:rPr>
          <w:rFonts w:cs="Arial"/>
          <w:b/>
          <w:sz w:val="24"/>
          <w:szCs w:val="24"/>
        </w:rPr>
        <w:t>)</w:t>
      </w:r>
    </w:p>
    <w:p w14:paraId="5358EC4C" w14:textId="77777777" w:rsidR="0073058F" w:rsidRPr="00EF29CD" w:rsidRDefault="0073058F" w:rsidP="00EF29CD">
      <w:pPr>
        <w:spacing w:before="120" w:after="120" w:line="240" w:lineRule="auto"/>
        <w:jc w:val="both"/>
        <w:rPr>
          <w:rFonts w:cs="Arial"/>
          <w:sz w:val="24"/>
          <w:szCs w:val="24"/>
        </w:rPr>
      </w:pPr>
    </w:p>
    <w:p w14:paraId="2879EA86" w14:textId="77777777" w:rsidR="002A3EF6" w:rsidRPr="00EF29CD" w:rsidRDefault="002A3EF6" w:rsidP="00776040">
      <w:pPr>
        <w:spacing w:before="120" w:after="120" w:line="360" w:lineRule="auto"/>
        <w:jc w:val="both"/>
        <w:rPr>
          <w:rFonts w:cs="Arial"/>
          <w:sz w:val="24"/>
          <w:szCs w:val="24"/>
        </w:rPr>
      </w:pPr>
      <w:bookmarkStart w:id="9" w:name="_Hlk143859352"/>
      <w:r w:rsidRPr="00EF29CD">
        <w:rPr>
          <w:rFonts w:cs="Arial"/>
          <w:sz w:val="24"/>
          <w:szCs w:val="24"/>
        </w:rPr>
        <w:t>DECLARAMOS, para fins do disposto no inciso XXXIII do art. 7º da Constituição Federal (CF/88), e alínea “c” do art. 9º do RLBB, que não empregamos menor de 18 (dezoito) anos em trabalho noturno, perigoso ou insalubre e não empregamos menor de dezesseis anos.</w:t>
      </w:r>
    </w:p>
    <w:bookmarkEnd w:id="9"/>
    <w:p w14:paraId="0C5B5FD7" w14:textId="77777777" w:rsidR="002A3EF6" w:rsidRPr="00EF29CD" w:rsidRDefault="002A3EF6" w:rsidP="00EF29CD">
      <w:pPr>
        <w:spacing w:before="120" w:after="120" w:line="240" w:lineRule="auto"/>
        <w:jc w:val="both"/>
        <w:rPr>
          <w:rFonts w:cs="Arial"/>
          <w:sz w:val="24"/>
          <w:szCs w:val="24"/>
        </w:rPr>
      </w:pPr>
    </w:p>
    <w:p w14:paraId="3C741B43" w14:textId="77777777" w:rsidR="00650D1E" w:rsidRPr="00EF29CD" w:rsidRDefault="00DB2F42" w:rsidP="00EF29CD">
      <w:pPr>
        <w:spacing w:before="120" w:after="120" w:line="240" w:lineRule="auto"/>
        <w:jc w:val="both"/>
        <w:rPr>
          <w:rFonts w:ascii="Helvetica" w:hAnsi="Helvetica"/>
          <w:color w:val="000000"/>
          <w:sz w:val="24"/>
          <w:szCs w:val="24"/>
        </w:rPr>
      </w:pPr>
      <w:r w:rsidRPr="00EF29CD">
        <w:rPr>
          <w:rFonts w:ascii="Helvetica" w:hAnsi="Helvetica"/>
          <w:color w:val="000000"/>
          <w:sz w:val="24"/>
          <w:szCs w:val="24"/>
        </w:rPr>
        <w:t xml:space="preserve">* </w:t>
      </w:r>
      <w:r w:rsidRPr="00EF29CD">
        <w:rPr>
          <w:rFonts w:ascii="Segoe UI Symbol" w:hAnsi="Segoe UI Symbol" w:cs="Segoe UI Symbol"/>
          <w:color w:val="000000"/>
          <w:sz w:val="40"/>
          <w:szCs w:val="40"/>
        </w:rPr>
        <w:t>☐</w:t>
      </w:r>
      <w:r w:rsidRPr="00EF29CD">
        <w:rPr>
          <w:rFonts w:ascii="MSGothic" w:hAnsi="MSGothic"/>
          <w:color w:val="000000"/>
          <w:sz w:val="40"/>
          <w:szCs w:val="40"/>
        </w:rPr>
        <w:t xml:space="preserve"> </w:t>
      </w:r>
      <w:r w:rsidRPr="00EF29CD">
        <w:rPr>
          <w:rFonts w:ascii="Helvetica" w:hAnsi="Helvetica"/>
          <w:color w:val="000000"/>
          <w:sz w:val="24"/>
          <w:szCs w:val="24"/>
        </w:rPr>
        <w:t>Ressalva: empregamos menor, a partir de quatorze anos, na condição de aprendiz.</w:t>
      </w:r>
    </w:p>
    <w:p w14:paraId="3BBBF3AD" w14:textId="39B3A956" w:rsidR="0073058F" w:rsidRPr="00EF29CD" w:rsidRDefault="00DB2F42" w:rsidP="00EF29CD">
      <w:pPr>
        <w:spacing w:before="120" w:after="120" w:line="240" w:lineRule="auto"/>
        <w:jc w:val="both"/>
        <w:rPr>
          <w:rFonts w:cs="Arial"/>
          <w:sz w:val="24"/>
          <w:szCs w:val="24"/>
        </w:rPr>
      </w:pPr>
      <w:r w:rsidRPr="00EF29CD">
        <w:rPr>
          <w:rFonts w:ascii="Helvetica" w:hAnsi="Helvetica"/>
          <w:color w:val="000000"/>
        </w:rPr>
        <w:br/>
      </w:r>
      <w:r w:rsidRPr="00EF29CD">
        <w:rPr>
          <w:rFonts w:ascii="Helvetica-Oblique" w:hAnsi="Helvetica-Oblique"/>
          <w:i/>
          <w:iCs/>
          <w:color w:val="000000"/>
          <w:sz w:val="24"/>
          <w:szCs w:val="24"/>
        </w:rPr>
        <w:t>* Em caso afirmativo, assinalar a ressalva acima.</w:t>
      </w:r>
    </w:p>
    <w:p w14:paraId="1994525B" w14:textId="77777777" w:rsidR="00C5606E" w:rsidRPr="00EF29CD" w:rsidRDefault="00C5606E" w:rsidP="0073058F">
      <w:pPr>
        <w:jc w:val="both"/>
        <w:rPr>
          <w:rFonts w:cs="Arial"/>
          <w:sz w:val="24"/>
          <w:szCs w:val="24"/>
        </w:rPr>
      </w:pPr>
    </w:p>
    <w:p w14:paraId="7197D5B4" w14:textId="77777777" w:rsidR="008C79D7" w:rsidRPr="00EF29CD" w:rsidRDefault="008C79D7" w:rsidP="0073058F">
      <w:pPr>
        <w:jc w:val="both"/>
        <w:rPr>
          <w:rFonts w:cs="Arial"/>
          <w:sz w:val="24"/>
          <w:szCs w:val="24"/>
        </w:rPr>
      </w:pPr>
    </w:p>
    <w:p w14:paraId="2AEFBE8D" w14:textId="77777777" w:rsidR="00C5606E" w:rsidRPr="00EF29CD" w:rsidRDefault="00C5606E" w:rsidP="00C5606E">
      <w:pPr>
        <w:tabs>
          <w:tab w:val="num" w:pos="851"/>
        </w:tabs>
        <w:spacing w:after="0" w:line="240" w:lineRule="auto"/>
        <w:ind w:left="851"/>
        <w:jc w:val="right"/>
        <w:rPr>
          <w:rFonts w:cs="Arial"/>
          <w:iCs/>
          <w:sz w:val="24"/>
          <w:szCs w:val="24"/>
        </w:rPr>
      </w:pPr>
    </w:p>
    <w:p w14:paraId="4A6DEB7C" w14:textId="77777777" w:rsidR="00C5606E" w:rsidRPr="00EF29CD" w:rsidRDefault="00C5606E" w:rsidP="00C5606E">
      <w:pPr>
        <w:tabs>
          <w:tab w:val="num" w:pos="851"/>
        </w:tabs>
        <w:spacing w:after="0" w:line="240" w:lineRule="auto"/>
        <w:ind w:left="851"/>
        <w:jc w:val="right"/>
        <w:rPr>
          <w:rFonts w:cs="Arial"/>
          <w:iCs/>
          <w:sz w:val="24"/>
          <w:szCs w:val="24"/>
        </w:rPr>
      </w:pPr>
      <w:r w:rsidRPr="00EF29CD">
        <w:rPr>
          <w:rFonts w:cs="Arial"/>
          <w:iCs/>
          <w:sz w:val="24"/>
          <w:szCs w:val="24"/>
        </w:rPr>
        <w:t>..............................................................</w:t>
      </w:r>
    </w:p>
    <w:p w14:paraId="75EFD0BB" w14:textId="77777777" w:rsidR="00C5606E" w:rsidRPr="00EF29CD" w:rsidRDefault="00C5606E" w:rsidP="00C5606E">
      <w:pPr>
        <w:tabs>
          <w:tab w:val="num" w:pos="851"/>
        </w:tabs>
        <w:spacing w:after="0" w:line="240" w:lineRule="auto"/>
        <w:ind w:left="851"/>
        <w:jc w:val="right"/>
        <w:rPr>
          <w:rFonts w:cs="Arial"/>
          <w:iCs/>
          <w:sz w:val="24"/>
          <w:szCs w:val="24"/>
        </w:rPr>
      </w:pPr>
      <w:r w:rsidRPr="00EF29CD">
        <w:rPr>
          <w:rFonts w:cs="Arial"/>
          <w:iCs/>
          <w:sz w:val="24"/>
          <w:szCs w:val="24"/>
        </w:rPr>
        <w:t>Local e Data</w:t>
      </w:r>
    </w:p>
    <w:p w14:paraId="0C278A3A" w14:textId="77777777" w:rsidR="00C5606E" w:rsidRPr="00EF29CD" w:rsidRDefault="00C5606E" w:rsidP="00C5606E">
      <w:pPr>
        <w:tabs>
          <w:tab w:val="num" w:pos="851"/>
        </w:tabs>
        <w:spacing w:after="0" w:line="240" w:lineRule="auto"/>
        <w:ind w:left="851"/>
        <w:jc w:val="right"/>
        <w:rPr>
          <w:rFonts w:cs="Arial"/>
          <w:iCs/>
          <w:sz w:val="24"/>
          <w:szCs w:val="24"/>
        </w:rPr>
      </w:pPr>
    </w:p>
    <w:p w14:paraId="63EE82F3" w14:textId="77777777" w:rsidR="00C5606E" w:rsidRPr="00EF29CD" w:rsidRDefault="00C5606E" w:rsidP="00C5606E">
      <w:pPr>
        <w:tabs>
          <w:tab w:val="num" w:pos="851"/>
        </w:tabs>
        <w:spacing w:after="0" w:line="240" w:lineRule="auto"/>
        <w:ind w:left="851"/>
        <w:jc w:val="right"/>
        <w:rPr>
          <w:rFonts w:cs="Arial"/>
          <w:iCs/>
          <w:sz w:val="24"/>
          <w:szCs w:val="24"/>
        </w:rPr>
      </w:pPr>
    </w:p>
    <w:p w14:paraId="502280BD" w14:textId="77777777" w:rsidR="00C5606E" w:rsidRPr="00EF29CD" w:rsidRDefault="00C5606E" w:rsidP="00C5606E">
      <w:pPr>
        <w:tabs>
          <w:tab w:val="num" w:pos="851"/>
        </w:tabs>
        <w:spacing w:after="0" w:line="240" w:lineRule="auto"/>
        <w:ind w:left="851"/>
        <w:jc w:val="right"/>
        <w:rPr>
          <w:rFonts w:cs="Arial"/>
          <w:iCs/>
          <w:sz w:val="24"/>
          <w:szCs w:val="24"/>
        </w:rPr>
      </w:pPr>
    </w:p>
    <w:p w14:paraId="56B1B20B" w14:textId="77777777" w:rsidR="00C5606E" w:rsidRPr="00EF29CD" w:rsidRDefault="00C5606E" w:rsidP="00C5606E">
      <w:pPr>
        <w:tabs>
          <w:tab w:val="num" w:pos="851"/>
        </w:tabs>
        <w:spacing w:after="0" w:line="240" w:lineRule="auto"/>
        <w:ind w:left="851"/>
        <w:jc w:val="right"/>
        <w:rPr>
          <w:rFonts w:cs="Arial"/>
          <w:iCs/>
          <w:sz w:val="24"/>
          <w:szCs w:val="24"/>
        </w:rPr>
      </w:pPr>
    </w:p>
    <w:p w14:paraId="7A083299" w14:textId="77777777" w:rsidR="00C5606E" w:rsidRPr="00EF29CD" w:rsidRDefault="00C5606E" w:rsidP="00C5606E">
      <w:pPr>
        <w:tabs>
          <w:tab w:val="num" w:pos="851"/>
        </w:tabs>
        <w:spacing w:after="0" w:line="240" w:lineRule="auto"/>
        <w:ind w:left="851"/>
        <w:jc w:val="right"/>
        <w:rPr>
          <w:rFonts w:cs="Arial"/>
          <w:iCs/>
          <w:sz w:val="24"/>
          <w:szCs w:val="24"/>
        </w:rPr>
      </w:pPr>
      <w:r w:rsidRPr="00EF29CD">
        <w:rPr>
          <w:rFonts w:cs="Arial"/>
          <w:iCs/>
          <w:sz w:val="24"/>
          <w:szCs w:val="24"/>
        </w:rPr>
        <w:t>................................................................................................</w:t>
      </w:r>
    </w:p>
    <w:p w14:paraId="278A1949" w14:textId="77777777" w:rsidR="00C5606E" w:rsidRPr="002F29FB" w:rsidRDefault="00C5606E" w:rsidP="00C5606E">
      <w:pPr>
        <w:spacing w:after="0" w:line="240" w:lineRule="auto"/>
        <w:jc w:val="right"/>
        <w:rPr>
          <w:rFonts w:cs="Arial"/>
          <w:b/>
          <w:color w:val="000000"/>
        </w:rPr>
      </w:pPr>
      <w:r w:rsidRPr="00EF29CD">
        <w:rPr>
          <w:rFonts w:cs="Arial"/>
          <w:iCs/>
          <w:sz w:val="24"/>
          <w:szCs w:val="24"/>
        </w:rPr>
        <w:t>Nome, CPF e assinatura do representante legal da empresa</w:t>
      </w:r>
    </w:p>
    <w:p w14:paraId="1C41C013" w14:textId="77777777" w:rsidR="00603989" w:rsidRPr="00DC3661" w:rsidRDefault="00603989" w:rsidP="0073058F">
      <w:pPr>
        <w:spacing w:after="0" w:line="240" w:lineRule="auto"/>
        <w:rPr>
          <w:rFonts w:cs="Arial"/>
          <w:szCs w:val="24"/>
        </w:rPr>
      </w:pPr>
    </w:p>
    <w:p w14:paraId="21726855" w14:textId="77777777" w:rsidR="00216CE6" w:rsidRPr="0073058F" w:rsidRDefault="00216CE6" w:rsidP="0073058F">
      <w:pPr>
        <w:spacing w:after="0" w:line="240" w:lineRule="auto"/>
        <w:rPr>
          <w:rFonts w:cs="Arial"/>
          <w:sz w:val="24"/>
          <w:szCs w:val="24"/>
        </w:rPr>
        <w:sectPr w:rsidR="00216CE6" w:rsidRPr="0073058F" w:rsidSect="00994B14">
          <w:pgSz w:w="11906" w:h="16838"/>
          <w:pgMar w:top="1418" w:right="1134" w:bottom="1134" w:left="1417" w:header="720" w:footer="851" w:gutter="0"/>
          <w:cols w:space="720"/>
          <w:formProt w:val="0"/>
          <w:docGrid w:linePitch="360"/>
        </w:sectPr>
      </w:pPr>
    </w:p>
    <w:p w14:paraId="3D193DAD" w14:textId="77777777" w:rsidR="00603989" w:rsidRDefault="00603989" w:rsidP="00603989">
      <w:pPr>
        <w:spacing w:after="0" w:line="240" w:lineRule="auto"/>
        <w:rPr>
          <w:rFonts w:cs="Arial"/>
        </w:rPr>
      </w:pPr>
    </w:p>
    <w:p w14:paraId="5CDDABC6" w14:textId="4E3CE0ED" w:rsidR="00603989" w:rsidRDefault="005375F1" w:rsidP="00F3727D">
      <w:pPr>
        <w:pStyle w:val="Ttulo1"/>
        <w:pBdr>
          <w:bottom w:val="single" w:sz="12" w:space="1" w:color="auto"/>
        </w:pBdr>
        <w:rPr>
          <w:sz w:val="28"/>
          <w:szCs w:val="28"/>
        </w:rPr>
      </w:pPr>
      <w:bookmarkStart w:id="10" w:name="_Toc168902071"/>
      <w:r w:rsidRPr="00F3727D">
        <w:rPr>
          <w:sz w:val="28"/>
          <w:szCs w:val="28"/>
        </w:rPr>
        <w:t>ANEXO VI</w:t>
      </w:r>
      <w:bookmarkEnd w:id="10"/>
      <w:r w:rsidR="00F3727D" w:rsidRPr="00F3727D">
        <w:rPr>
          <w:sz w:val="28"/>
          <w:szCs w:val="28"/>
        </w:rPr>
        <w:t xml:space="preserve"> </w:t>
      </w:r>
      <w:r w:rsidR="00496D95">
        <w:rPr>
          <w:sz w:val="28"/>
          <w:szCs w:val="28"/>
        </w:rPr>
        <w:t>–</w:t>
      </w:r>
      <w:r w:rsidR="00F3727D" w:rsidRPr="00F3727D">
        <w:rPr>
          <w:sz w:val="28"/>
          <w:szCs w:val="28"/>
        </w:rPr>
        <w:t xml:space="preserve"> </w:t>
      </w:r>
      <w:bookmarkStart w:id="11" w:name="_Hlk168900888"/>
      <w:r w:rsidR="00216CE6" w:rsidRPr="00F3727D">
        <w:rPr>
          <w:sz w:val="28"/>
          <w:szCs w:val="28"/>
        </w:rPr>
        <w:t>MINUTA DE DECLARAÇÃO DE INEXISTÊNCIA DE FATO SUPERVENIENTE</w:t>
      </w:r>
      <w:bookmarkEnd w:id="11"/>
    </w:p>
    <w:p w14:paraId="704E839B" w14:textId="77777777" w:rsidR="00603989" w:rsidRDefault="00603989" w:rsidP="00603989">
      <w:pPr>
        <w:spacing w:after="0" w:line="240" w:lineRule="auto"/>
        <w:rPr>
          <w:rFonts w:cs="Arial"/>
          <w:sz w:val="24"/>
          <w:szCs w:val="24"/>
        </w:rPr>
      </w:pP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351"/>
      </w:tblGrid>
      <w:tr w:rsidR="00781817" w:rsidRPr="00EF29CD" w14:paraId="0763BE92" w14:textId="77777777" w:rsidTr="00781817">
        <w:trPr>
          <w:trHeight w:hRule="exact" w:val="284"/>
        </w:trPr>
        <w:tc>
          <w:tcPr>
            <w:tcW w:w="9351"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6B3F9BEF" w14:textId="77777777" w:rsidR="00781817" w:rsidRPr="00EF29CD" w:rsidRDefault="00781817" w:rsidP="003D09E4">
            <w:pPr>
              <w:spacing w:after="0" w:line="240" w:lineRule="auto"/>
              <w:ind w:right="141"/>
              <w:jc w:val="both"/>
              <w:rPr>
                <w:rFonts w:cs="Arial"/>
                <w:b/>
                <w:bCs/>
                <w:sz w:val="24"/>
                <w:szCs w:val="24"/>
              </w:rPr>
            </w:pPr>
            <w:r w:rsidRPr="00EF29CD">
              <w:rPr>
                <w:rFonts w:cs="Arial"/>
                <w:b/>
                <w:bCs/>
                <w:sz w:val="24"/>
                <w:szCs w:val="24"/>
              </w:rPr>
              <w:t>Razão Social</w:t>
            </w:r>
          </w:p>
          <w:p w14:paraId="024E0D60" w14:textId="77777777" w:rsidR="00781817" w:rsidRPr="00EF29CD" w:rsidRDefault="00781817" w:rsidP="003D09E4">
            <w:pPr>
              <w:spacing w:after="0" w:line="240" w:lineRule="auto"/>
              <w:ind w:right="141"/>
              <w:jc w:val="both"/>
              <w:rPr>
                <w:rFonts w:cs="Arial"/>
                <w:sz w:val="24"/>
                <w:szCs w:val="24"/>
              </w:rPr>
            </w:pPr>
          </w:p>
        </w:tc>
      </w:tr>
      <w:tr w:rsidR="00781817" w:rsidRPr="00EF29CD" w14:paraId="4BD13C06" w14:textId="77777777" w:rsidTr="00781817">
        <w:trPr>
          <w:trHeight w:hRule="exact" w:val="567"/>
        </w:trPr>
        <w:tc>
          <w:tcPr>
            <w:tcW w:w="9351" w:type="dxa"/>
            <w:tcBorders>
              <w:top w:val="dotted" w:sz="4" w:space="0" w:color="auto"/>
              <w:left w:val="single" w:sz="4" w:space="0" w:color="auto"/>
              <w:bottom w:val="single" w:sz="4" w:space="0" w:color="auto"/>
              <w:right w:val="single" w:sz="4" w:space="0" w:color="auto"/>
            </w:tcBorders>
            <w:vAlign w:val="center"/>
          </w:tcPr>
          <w:p w14:paraId="18929E57" w14:textId="77777777" w:rsidR="00781817" w:rsidRPr="00EF29CD" w:rsidRDefault="00781817" w:rsidP="003D09E4">
            <w:pPr>
              <w:spacing w:after="0" w:line="240" w:lineRule="auto"/>
              <w:ind w:right="141"/>
              <w:jc w:val="both"/>
              <w:rPr>
                <w:rFonts w:cs="Arial"/>
                <w:sz w:val="24"/>
                <w:szCs w:val="24"/>
              </w:rPr>
            </w:pPr>
          </w:p>
        </w:tc>
      </w:tr>
      <w:tr w:rsidR="00781817" w:rsidRPr="00EF29CD" w14:paraId="229C79CF" w14:textId="77777777" w:rsidTr="00781817">
        <w:trPr>
          <w:trHeight w:hRule="exact" w:val="284"/>
        </w:trPr>
        <w:tc>
          <w:tcPr>
            <w:tcW w:w="9351"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34F88743" w14:textId="77777777" w:rsidR="00781817" w:rsidRPr="00EF29CD" w:rsidRDefault="00781817" w:rsidP="003D09E4">
            <w:pPr>
              <w:spacing w:after="0" w:line="240" w:lineRule="auto"/>
              <w:ind w:right="141"/>
              <w:jc w:val="both"/>
              <w:rPr>
                <w:rFonts w:cs="Arial"/>
                <w:b/>
                <w:bCs/>
                <w:sz w:val="24"/>
                <w:szCs w:val="24"/>
              </w:rPr>
            </w:pPr>
            <w:r w:rsidRPr="00EF29CD">
              <w:rPr>
                <w:rFonts w:cs="Arial"/>
                <w:b/>
                <w:bCs/>
                <w:sz w:val="24"/>
                <w:szCs w:val="24"/>
              </w:rPr>
              <w:t>CNPJ</w:t>
            </w:r>
          </w:p>
          <w:p w14:paraId="3D69E5AA" w14:textId="77777777" w:rsidR="00781817" w:rsidRPr="00EF29CD" w:rsidRDefault="00781817" w:rsidP="003D09E4">
            <w:pPr>
              <w:spacing w:after="0" w:line="240" w:lineRule="auto"/>
              <w:ind w:right="141"/>
              <w:jc w:val="both"/>
              <w:rPr>
                <w:rFonts w:cs="Arial"/>
                <w:b/>
                <w:bCs/>
                <w:sz w:val="24"/>
                <w:szCs w:val="24"/>
              </w:rPr>
            </w:pPr>
          </w:p>
        </w:tc>
      </w:tr>
      <w:tr w:rsidR="00781817" w:rsidRPr="002F29FB" w14:paraId="74290DBF" w14:textId="77777777" w:rsidTr="00781817">
        <w:trPr>
          <w:trHeight w:hRule="exact" w:val="567"/>
        </w:trPr>
        <w:tc>
          <w:tcPr>
            <w:tcW w:w="9351" w:type="dxa"/>
            <w:tcBorders>
              <w:top w:val="dotted" w:sz="4" w:space="0" w:color="auto"/>
              <w:left w:val="single" w:sz="4" w:space="0" w:color="auto"/>
              <w:bottom w:val="single" w:sz="4" w:space="0" w:color="auto"/>
              <w:right w:val="single" w:sz="4" w:space="0" w:color="auto"/>
            </w:tcBorders>
            <w:vAlign w:val="center"/>
          </w:tcPr>
          <w:p w14:paraId="67F9C5E0" w14:textId="77777777" w:rsidR="00781817" w:rsidRPr="00EF29CD" w:rsidRDefault="00781817" w:rsidP="003D09E4">
            <w:pPr>
              <w:spacing w:after="0" w:line="240" w:lineRule="auto"/>
              <w:ind w:right="141"/>
              <w:jc w:val="both"/>
              <w:rPr>
                <w:rFonts w:cs="Arial"/>
                <w:sz w:val="24"/>
                <w:szCs w:val="24"/>
              </w:rPr>
            </w:pPr>
          </w:p>
        </w:tc>
      </w:tr>
    </w:tbl>
    <w:p w14:paraId="7F839CF8" w14:textId="4AAF0D7B" w:rsidR="00F23856" w:rsidRPr="00EF29CD" w:rsidRDefault="00F23856" w:rsidP="00EF29CD">
      <w:pPr>
        <w:widowControl w:val="0"/>
        <w:spacing w:before="120" w:after="120" w:line="240" w:lineRule="auto"/>
        <w:jc w:val="both"/>
        <w:textAlignment w:val="baseline"/>
        <w:rPr>
          <w:rFonts w:cs="Arial"/>
          <w:b/>
          <w:sz w:val="24"/>
          <w:szCs w:val="24"/>
        </w:rPr>
      </w:pPr>
      <w:r w:rsidRPr="00EF29CD">
        <w:rPr>
          <w:rFonts w:cs="Arial"/>
          <w:b/>
          <w:kern w:val="1"/>
          <w:sz w:val="24"/>
          <w:szCs w:val="24"/>
          <w:lang w:eastAsia="zh-CN"/>
        </w:rPr>
        <w:t>Referência:</w:t>
      </w:r>
      <w:r w:rsidRPr="00EF29CD">
        <w:rPr>
          <w:rFonts w:cs="Arial"/>
          <w:kern w:val="1"/>
          <w:sz w:val="24"/>
          <w:szCs w:val="24"/>
          <w:lang w:eastAsia="zh-CN"/>
        </w:rPr>
        <w:t xml:space="preserve"> Edital de Credenciamento </w:t>
      </w:r>
      <w:sdt>
        <w:sdtPr>
          <w:rPr>
            <w:rFonts w:cs="Arial"/>
            <w:b/>
            <w:sz w:val="24"/>
            <w:szCs w:val="24"/>
          </w:rPr>
          <w:alias w:val="Título"/>
          <w:tag w:val=""/>
          <w:id w:val="457298346"/>
          <w:placeholder>
            <w:docPart w:val="0276CE3A69EF4548806C3E37BB225480"/>
          </w:placeholder>
          <w:dataBinding w:prefixMappings="xmlns:ns0='http://purl.org/dc/elements/1.1/' xmlns:ns1='http://schemas.openxmlformats.org/package/2006/metadata/core-properties' " w:xpath="/ns1:coreProperties[1]/ns0:title[1]" w:storeItemID="{6C3C8BC8-F283-45AE-878A-BAB7291924A1}"/>
          <w:text/>
        </w:sdtPr>
        <w:sdtEndPr/>
        <w:sdtContent>
          <w:r w:rsidRPr="00EF29CD">
            <w:rPr>
              <w:rFonts w:cs="Arial"/>
              <w:b/>
              <w:sz w:val="24"/>
              <w:szCs w:val="24"/>
            </w:rPr>
            <w:t>2024/00940(7421)</w:t>
          </w:r>
        </w:sdtContent>
      </w:sdt>
    </w:p>
    <w:p w14:paraId="1C428599" w14:textId="77777777" w:rsidR="00F23856" w:rsidRPr="00EF29CD" w:rsidRDefault="00F23856" w:rsidP="00EF29CD">
      <w:pPr>
        <w:suppressAutoHyphens/>
        <w:spacing w:before="120" w:after="120" w:line="240" w:lineRule="auto"/>
        <w:jc w:val="both"/>
        <w:rPr>
          <w:rFonts w:cs="Arial"/>
          <w:kern w:val="1"/>
          <w:sz w:val="24"/>
          <w:szCs w:val="24"/>
          <w:lang w:eastAsia="zh-CN"/>
        </w:rPr>
      </w:pPr>
    </w:p>
    <w:p w14:paraId="3F0BECAA" w14:textId="77777777" w:rsidR="00F23856" w:rsidRPr="00EF29CD" w:rsidRDefault="00F23856" w:rsidP="00776040">
      <w:pPr>
        <w:suppressAutoHyphens/>
        <w:spacing w:before="120" w:after="120" w:line="360" w:lineRule="auto"/>
        <w:jc w:val="both"/>
        <w:rPr>
          <w:rFonts w:cs="Arial"/>
          <w:kern w:val="1"/>
          <w:sz w:val="24"/>
          <w:szCs w:val="24"/>
          <w:lang w:eastAsia="zh-CN"/>
        </w:rPr>
      </w:pPr>
      <w:r w:rsidRPr="00EF29CD">
        <w:rPr>
          <w:rFonts w:cs="Arial"/>
          <w:kern w:val="1"/>
          <w:sz w:val="24"/>
          <w:szCs w:val="24"/>
          <w:lang w:eastAsia="zh-CN"/>
        </w:rPr>
        <w:t>DECLARAMOS, sob as penas da lei, que, até a presente data, inexiste(m) fato(s) impeditivo(s) para a nossa habilitação, e estamos cientes da obrigatoriedade de declarar ocorrências posteriores.</w:t>
      </w:r>
    </w:p>
    <w:p w14:paraId="4783046F" w14:textId="77777777" w:rsidR="00F23856" w:rsidRPr="00EF29CD" w:rsidRDefault="00F23856" w:rsidP="00EF29CD">
      <w:pPr>
        <w:spacing w:before="120" w:after="120" w:line="240" w:lineRule="auto"/>
        <w:rPr>
          <w:rFonts w:cs="Arial"/>
          <w:sz w:val="24"/>
          <w:szCs w:val="24"/>
        </w:rPr>
      </w:pPr>
    </w:p>
    <w:p w14:paraId="084DE587" w14:textId="77777777" w:rsidR="00F23856" w:rsidRPr="00EF29CD" w:rsidRDefault="00F23856" w:rsidP="00EF29CD">
      <w:pPr>
        <w:spacing w:before="120" w:after="120" w:line="240" w:lineRule="auto"/>
        <w:rPr>
          <w:rFonts w:cs="Arial"/>
          <w:sz w:val="24"/>
          <w:szCs w:val="24"/>
        </w:rPr>
      </w:pPr>
    </w:p>
    <w:p w14:paraId="2F6B1F4C" w14:textId="77777777" w:rsidR="00F23856" w:rsidRPr="00EF29CD" w:rsidRDefault="00F23856" w:rsidP="00EF29CD">
      <w:pPr>
        <w:spacing w:before="120" w:after="120" w:line="240" w:lineRule="auto"/>
        <w:rPr>
          <w:rFonts w:cs="Arial"/>
          <w:sz w:val="24"/>
          <w:szCs w:val="24"/>
        </w:rPr>
      </w:pPr>
    </w:p>
    <w:p w14:paraId="7E1117BF" w14:textId="77777777" w:rsidR="00F23856" w:rsidRPr="00EF29CD" w:rsidRDefault="00F23856" w:rsidP="00EF29CD">
      <w:pPr>
        <w:tabs>
          <w:tab w:val="num" w:pos="851"/>
        </w:tabs>
        <w:spacing w:before="120" w:after="120" w:line="240" w:lineRule="auto"/>
        <w:rPr>
          <w:rFonts w:cs="Arial"/>
          <w:iCs/>
          <w:sz w:val="24"/>
          <w:szCs w:val="24"/>
        </w:rPr>
      </w:pPr>
    </w:p>
    <w:p w14:paraId="70C8F50B" w14:textId="77777777" w:rsidR="00F23856" w:rsidRPr="00EF29CD" w:rsidRDefault="00F23856" w:rsidP="00EF29CD">
      <w:pPr>
        <w:tabs>
          <w:tab w:val="num" w:pos="851"/>
        </w:tabs>
        <w:spacing w:before="120" w:after="120" w:line="240" w:lineRule="auto"/>
        <w:ind w:left="851"/>
        <w:jc w:val="right"/>
        <w:rPr>
          <w:rFonts w:cs="Arial"/>
          <w:iCs/>
          <w:sz w:val="24"/>
          <w:szCs w:val="24"/>
        </w:rPr>
      </w:pPr>
    </w:p>
    <w:p w14:paraId="6FAACFF2" w14:textId="77777777" w:rsidR="00F23856" w:rsidRPr="00EF29CD" w:rsidRDefault="00F23856" w:rsidP="00EF29CD">
      <w:pPr>
        <w:tabs>
          <w:tab w:val="num" w:pos="851"/>
        </w:tabs>
        <w:spacing w:before="120" w:after="120" w:line="240" w:lineRule="auto"/>
        <w:ind w:left="851"/>
        <w:jc w:val="right"/>
        <w:rPr>
          <w:rFonts w:cs="Arial"/>
          <w:iCs/>
          <w:sz w:val="24"/>
          <w:szCs w:val="24"/>
        </w:rPr>
      </w:pPr>
    </w:p>
    <w:p w14:paraId="0E7D096A" w14:textId="77777777" w:rsidR="00F23856" w:rsidRPr="00EF29CD" w:rsidRDefault="00F23856" w:rsidP="00EF29CD">
      <w:pPr>
        <w:tabs>
          <w:tab w:val="num" w:pos="851"/>
        </w:tabs>
        <w:spacing w:before="120" w:after="120" w:line="240" w:lineRule="auto"/>
        <w:ind w:left="851"/>
        <w:jc w:val="right"/>
        <w:rPr>
          <w:rFonts w:cs="Arial"/>
          <w:iCs/>
          <w:sz w:val="24"/>
          <w:szCs w:val="24"/>
        </w:rPr>
      </w:pPr>
    </w:p>
    <w:p w14:paraId="6DDED224" w14:textId="77777777" w:rsidR="00F23856" w:rsidRPr="00EF29CD" w:rsidRDefault="00F23856" w:rsidP="00EF29CD">
      <w:pPr>
        <w:tabs>
          <w:tab w:val="num" w:pos="851"/>
        </w:tabs>
        <w:spacing w:before="120" w:after="120" w:line="240" w:lineRule="auto"/>
        <w:ind w:left="851"/>
        <w:jc w:val="right"/>
        <w:rPr>
          <w:rFonts w:cs="Arial"/>
          <w:iCs/>
          <w:sz w:val="24"/>
          <w:szCs w:val="24"/>
        </w:rPr>
      </w:pPr>
    </w:p>
    <w:p w14:paraId="1830967B" w14:textId="77777777" w:rsidR="00F23856" w:rsidRPr="00EF29CD" w:rsidRDefault="00F23856" w:rsidP="00EF29CD">
      <w:pPr>
        <w:tabs>
          <w:tab w:val="num" w:pos="851"/>
        </w:tabs>
        <w:spacing w:before="120" w:after="120" w:line="240" w:lineRule="auto"/>
        <w:ind w:left="851"/>
        <w:jc w:val="right"/>
        <w:rPr>
          <w:rFonts w:cs="Arial"/>
          <w:iCs/>
          <w:sz w:val="24"/>
          <w:szCs w:val="24"/>
        </w:rPr>
      </w:pPr>
      <w:r w:rsidRPr="00EF29CD">
        <w:rPr>
          <w:rFonts w:cs="Arial"/>
          <w:iCs/>
          <w:sz w:val="24"/>
          <w:szCs w:val="24"/>
        </w:rPr>
        <w:t>..............................................................</w:t>
      </w:r>
    </w:p>
    <w:p w14:paraId="1B09B9A3" w14:textId="77777777" w:rsidR="00F23856" w:rsidRPr="00EF29CD" w:rsidRDefault="00F23856" w:rsidP="00EF29CD">
      <w:pPr>
        <w:tabs>
          <w:tab w:val="num" w:pos="851"/>
        </w:tabs>
        <w:spacing w:before="120" w:after="120" w:line="240" w:lineRule="auto"/>
        <w:ind w:left="851"/>
        <w:jc w:val="right"/>
        <w:rPr>
          <w:rFonts w:cs="Arial"/>
          <w:iCs/>
          <w:sz w:val="24"/>
          <w:szCs w:val="24"/>
        </w:rPr>
      </w:pPr>
      <w:r w:rsidRPr="00EF29CD">
        <w:rPr>
          <w:rFonts w:cs="Arial"/>
          <w:iCs/>
          <w:sz w:val="24"/>
          <w:szCs w:val="24"/>
        </w:rPr>
        <w:t>Local e Data</w:t>
      </w:r>
    </w:p>
    <w:p w14:paraId="5F236A98" w14:textId="77777777" w:rsidR="00F23856" w:rsidRPr="00EF29CD" w:rsidRDefault="00F23856" w:rsidP="00EF29CD">
      <w:pPr>
        <w:tabs>
          <w:tab w:val="num" w:pos="851"/>
        </w:tabs>
        <w:spacing w:before="120" w:after="120" w:line="240" w:lineRule="auto"/>
        <w:ind w:left="851"/>
        <w:jc w:val="right"/>
        <w:rPr>
          <w:rFonts w:cs="Arial"/>
          <w:iCs/>
          <w:sz w:val="24"/>
          <w:szCs w:val="24"/>
        </w:rPr>
      </w:pPr>
    </w:p>
    <w:p w14:paraId="6CBD34E3" w14:textId="77777777" w:rsidR="00F23856" w:rsidRPr="00EF29CD" w:rsidRDefault="00F23856" w:rsidP="00EF29CD">
      <w:pPr>
        <w:tabs>
          <w:tab w:val="num" w:pos="851"/>
        </w:tabs>
        <w:spacing w:before="120" w:after="120" w:line="240" w:lineRule="auto"/>
        <w:ind w:left="851"/>
        <w:jc w:val="right"/>
        <w:rPr>
          <w:rFonts w:cs="Arial"/>
          <w:iCs/>
          <w:sz w:val="24"/>
          <w:szCs w:val="24"/>
        </w:rPr>
      </w:pPr>
    </w:p>
    <w:p w14:paraId="31A2E958" w14:textId="77777777" w:rsidR="00F23856" w:rsidRPr="00EF29CD" w:rsidRDefault="00F23856" w:rsidP="00EF29CD">
      <w:pPr>
        <w:tabs>
          <w:tab w:val="num" w:pos="851"/>
        </w:tabs>
        <w:spacing w:before="120" w:after="120" w:line="240" w:lineRule="auto"/>
        <w:ind w:left="851"/>
        <w:jc w:val="right"/>
        <w:rPr>
          <w:rFonts w:cs="Arial"/>
          <w:iCs/>
          <w:sz w:val="24"/>
          <w:szCs w:val="24"/>
        </w:rPr>
      </w:pPr>
    </w:p>
    <w:p w14:paraId="51DE98A1" w14:textId="77777777" w:rsidR="00F23856" w:rsidRPr="00EF29CD" w:rsidRDefault="00F23856" w:rsidP="00EF29CD">
      <w:pPr>
        <w:tabs>
          <w:tab w:val="num" w:pos="851"/>
        </w:tabs>
        <w:spacing w:before="120" w:after="120" w:line="240" w:lineRule="auto"/>
        <w:ind w:left="851"/>
        <w:jc w:val="right"/>
        <w:rPr>
          <w:rFonts w:cs="Arial"/>
          <w:iCs/>
          <w:sz w:val="24"/>
          <w:szCs w:val="24"/>
        </w:rPr>
      </w:pPr>
    </w:p>
    <w:p w14:paraId="63923326" w14:textId="77777777" w:rsidR="00F23856" w:rsidRPr="00EF29CD" w:rsidRDefault="00F23856" w:rsidP="00EF29CD">
      <w:pPr>
        <w:tabs>
          <w:tab w:val="num" w:pos="851"/>
        </w:tabs>
        <w:spacing w:before="120" w:after="120" w:line="240" w:lineRule="auto"/>
        <w:ind w:left="851"/>
        <w:jc w:val="right"/>
        <w:rPr>
          <w:rFonts w:cs="Arial"/>
          <w:iCs/>
          <w:sz w:val="24"/>
          <w:szCs w:val="24"/>
        </w:rPr>
      </w:pPr>
      <w:r w:rsidRPr="00EF29CD">
        <w:rPr>
          <w:rFonts w:cs="Arial"/>
          <w:iCs/>
          <w:sz w:val="24"/>
          <w:szCs w:val="24"/>
        </w:rPr>
        <w:t>................................................................................................</w:t>
      </w:r>
    </w:p>
    <w:p w14:paraId="7AC130C3" w14:textId="77777777" w:rsidR="00F23856" w:rsidRDefault="00F23856" w:rsidP="00EF29CD">
      <w:pPr>
        <w:spacing w:before="120" w:after="120" w:line="240" w:lineRule="auto"/>
        <w:jc w:val="right"/>
        <w:rPr>
          <w:rFonts w:cs="Arial"/>
          <w:iCs/>
          <w:sz w:val="24"/>
          <w:szCs w:val="24"/>
        </w:rPr>
      </w:pPr>
      <w:r w:rsidRPr="00EF29CD">
        <w:rPr>
          <w:rFonts w:cs="Arial"/>
          <w:iCs/>
          <w:sz w:val="24"/>
          <w:szCs w:val="24"/>
        </w:rPr>
        <w:t>Nome, CPF e assinatura do representante legal da empresa</w:t>
      </w:r>
    </w:p>
    <w:p w14:paraId="406F9C40" w14:textId="77777777" w:rsidR="00776040" w:rsidRDefault="00776040" w:rsidP="00EF29CD">
      <w:pPr>
        <w:spacing w:before="120" w:after="120" w:line="240" w:lineRule="auto"/>
        <w:jc w:val="right"/>
        <w:rPr>
          <w:rFonts w:cs="Arial"/>
          <w:b/>
          <w:color w:val="000000"/>
          <w:sz w:val="24"/>
          <w:szCs w:val="24"/>
        </w:rPr>
      </w:pPr>
    </w:p>
    <w:p w14:paraId="507E04DA" w14:textId="77777777" w:rsidR="003A1D60" w:rsidRDefault="003A1D60" w:rsidP="00EF29CD">
      <w:pPr>
        <w:spacing w:before="120" w:after="120" w:line="240" w:lineRule="auto"/>
        <w:jc w:val="right"/>
        <w:rPr>
          <w:rFonts w:cs="Arial"/>
          <w:b/>
          <w:color w:val="000000"/>
          <w:sz w:val="24"/>
          <w:szCs w:val="24"/>
        </w:rPr>
      </w:pPr>
    </w:p>
    <w:p w14:paraId="36ACCD26" w14:textId="77777777" w:rsidR="003A1D60" w:rsidRDefault="003A1D60" w:rsidP="00EF29CD">
      <w:pPr>
        <w:spacing w:before="120" w:after="120" w:line="240" w:lineRule="auto"/>
        <w:jc w:val="right"/>
        <w:rPr>
          <w:rFonts w:cs="Arial"/>
          <w:b/>
          <w:color w:val="000000"/>
          <w:sz w:val="24"/>
          <w:szCs w:val="24"/>
        </w:rPr>
      </w:pPr>
    </w:p>
    <w:p w14:paraId="63EF4313" w14:textId="77777777" w:rsidR="003A1D60" w:rsidRPr="00324E48" w:rsidRDefault="003A1D60" w:rsidP="00EF29CD">
      <w:pPr>
        <w:spacing w:before="120" w:after="120" w:line="240" w:lineRule="auto"/>
        <w:jc w:val="right"/>
        <w:rPr>
          <w:rFonts w:cs="Arial"/>
          <w:b/>
          <w:color w:val="000000"/>
          <w:sz w:val="24"/>
          <w:szCs w:val="24"/>
        </w:rPr>
      </w:pPr>
    </w:p>
    <w:p w14:paraId="1CB7182E" w14:textId="68F654EB" w:rsidR="00AB522A" w:rsidRPr="00EF29CD" w:rsidRDefault="00AB522A" w:rsidP="002B0211">
      <w:pPr>
        <w:pStyle w:val="Ttulo1"/>
        <w:pBdr>
          <w:bottom w:val="single" w:sz="12" w:space="1" w:color="auto"/>
        </w:pBdr>
        <w:rPr>
          <w:bCs/>
          <w:iCs/>
          <w:sz w:val="28"/>
          <w:szCs w:val="28"/>
          <w:lang w:eastAsia="zh-CN"/>
        </w:rPr>
      </w:pPr>
      <w:bookmarkStart w:id="12" w:name="_Toc168902072"/>
      <w:r w:rsidRPr="00EF29CD">
        <w:rPr>
          <w:sz w:val="28"/>
          <w:szCs w:val="28"/>
        </w:rPr>
        <w:lastRenderedPageBreak/>
        <w:t>ANEXO VII</w:t>
      </w:r>
      <w:bookmarkEnd w:id="12"/>
      <w:r w:rsidR="002B0211" w:rsidRPr="00EF29CD">
        <w:rPr>
          <w:sz w:val="28"/>
          <w:szCs w:val="28"/>
        </w:rPr>
        <w:t xml:space="preserve"> </w:t>
      </w:r>
      <w:r w:rsidR="00496D95" w:rsidRPr="00EF29CD">
        <w:rPr>
          <w:sz w:val="28"/>
          <w:szCs w:val="28"/>
        </w:rPr>
        <w:t>–</w:t>
      </w:r>
      <w:r w:rsidR="002B0211" w:rsidRPr="00EF29CD">
        <w:rPr>
          <w:sz w:val="28"/>
          <w:szCs w:val="28"/>
        </w:rPr>
        <w:t xml:space="preserve"> </w:t>
      </w:r>
      <w:bookmarkStart w:id="13" w:name="_Hlk168902555"/>
      <w:r w:rsidR="008B1355" w:rsidRPr="00EF29CD">
        <w:rPr>
          <w:bCs/>
          <w:iCs/>
          <w:sz w:val="28"/>
          <w:szCs w:val="28"/>
          <w:lang w:eastAsia="zh-CN"/>
        </w:rPr>
        <w:t>MINUTA DE DECLARAÇÃO DE INEXISTÊNCIA EM SEU QUADRO, DE FUNCIONÁRIO DE QUALQUER CENTRO DE SERVIÇOS – CESUP OU DA GERÊNCIA DE GESTÃO PATRIMONIAL</w:t>
      </w:r>
      <w:bookmarkEnd w:id="13"/>
    </w:p>
    <w:p w14:paraId="7BE2A018" w14:textId="77777777" w:rsidR="00AB522A" w:rsidRPr="000867B7" w:rsidRDefault="00AB522A" w:rsidP="00AB522A">
      <w:pPr>
        <w:spacing w:after="0" w:line="240" w:lineRule="auto"/>
        <w:rPr>
          <w:rFonts w:cs="Arial"/>
          <w:sz w:val="24"/>
          <w:szCs w:val="24"/>
          <w:highlight w:val="green"/>
        </w:rP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76"/>
      </w:tblGrid>
      <w:tr w:rsidR="00C5722A" w:rsidRPr="00CC2450" w14:paraId="3B5A8FFE" w14:textId="77777777" w:rsidTr="003D09E4">
        <w:trPr>
          <w:trHeight w:hRule="exact" w:val="284"/>
        </w:trPr>
        <w:tc>
          <w:tcPr>
            <w:tcW w:w="9776"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0C7BC1D3" w14:textId="77777777" w:rsidR="00C5722A" w:rsidRPr="00CC2450" w:rsidRDefault="00C5722A" w:rsidP="003D09E4">
            <w:pPr>
              <w:spacing w:after="0" w:line="240" w:lineRule="auto"/>
              <w:ind w:right="141"/>
              <w:jc w:val="both"/>
              <w:rPr>
                <w:rFonts w:cs="Arial"/>
                <w:b/>
                <w:bCs/>
                <w:sz w:val="24"/>
                <w:szCs w:val="24"/>
              </w:rPr>
            </w:pPr>
            <w:r w:rsidRPr="00CC2450">
              <w:rPr>
                <w:rFonts w:cs="Arial"/>
                <w:b/>
                <w:bCs/>
                <w:sz w:val="24"/>
                <w:szCs w:val="24"/>
              </w:rPr>
              <w:t>Razão Social</w:t>
            </w:r>
          </w:p>
          <w:p w14:paraId="02C78589" w14:textId="77777777" w:rsidR="00C5722A" w:rsidRPr="00CC2450" w:rsidRDefault="00C5722A" w:rsidP="003D09E4">
            <w:pPr>
              <w:spacing w:after="0" w:line="240" w:lineRule="auto"/>
              <w:ind w:right="141"/>
              <w:jc w:val="both"/>
              <w:rPr>
                <w:rFonts w:cs="Arial"/>
                <w:sz w:val="24"/>
                <w:szCs w:val="24"/>
              </w:rPr>
            </w:pPr>
          </w:p>
        </w:tc>
      </w:tr>
      <w:tr w:rsidR="00C5722A" w:rsidRPr="00CC2450" w14:paraId="3138F2E0" w14:textId="77777777" w:rsidTr="003D09E4">
        <w:trPr>
          <w:trHeight w:hRule="exact" w:val="567"/>
        </w:trPr>
        <w:tc>
          <w:tcPr>
            <w:tcW w:w="9776" w:type="dxa"/>
            <w:tcBorders>
              <w:top w:val="dotted" w:sz="4" w:space="0" w:color="auto"/>
              <w:left w:val="single" w:sz="4" w:space="0" w:color="auto"/>
              <w:bottom w:val="single" w:sz="4" w:space="0" w:color="auto"/>
              <w:right w:val="single" w:sz="4" w:space="0" w:color="auto"/>
            </w:tcBorders>
            <w:vAlign w:val="center"/>
          </w:tcPr>
          <w:p w14:paraId="1C52D819" w14:textId="77777777" w:rsidR="00C5722A" w:rsidRPr="00CC2450" w:rsidRDefault="00C5722A" w:rsidP="003D09E4">
            <w:pPr>
              <w:spacing w:after="0" w:line="240" w:lineRule="auto"/>
              <w:ind w:right="141"/>
              <w:jc w:val="both"/>
              <w:rPr>
                <w:rFonts w:cs="Arial"/>
                <w:sz w:val="24"/>
                <w:szCs w:val="24"/>
              </w:rPr>
            </w:pPr>
          </w:p>
        </w:tc>
      </w:tr>
      <w:tr w:rsidR="00C5722A" w:rsidRPr="00CC2450" w14:paraId="397D4EE7" w14:textId="77777777" w:rsidTr="003D09E4">
        <w:trPr>
          <w:trHeight w:hRule="exact" w:val="284"/>
        </w:trPr>
        <w:tc>
          <w:tcPr>
            <w:tcW w:w="9776"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70CA5343" w14:textId="77777777" w:rsidR="00C5722A" w:rsidRPr="00CC2450" w:rsidRDefault="00C5722A" w:rsidP="003D09E4">
            <w:pPr>
              <w:spacing w:after="0" w:line="240" w:lineRule="auto"/>
              <w:ind w:right="141"/>
              <w:jc w:val="both"/>
              <w:rPr>
                <w:rFonts w:cs="Arial"/>
                <w:b/>
                <w:bCs/>
                <w:sz w:val="24"/>
                <w:szCs w:val="24"/>
              </w:rPr>
            </w:pPr>
            <w:r w:rsidRPr="00CC2450">
              <w:rPr>
                <w:rFonts w:cs="Arial"/>
                <w:b/>
                <w:bCs/>
                <w:sz w:val="24"/>
                <w:szCs w:val="24"/>
              </w:rPr>
              <w:t>CNPJ</w:t>
            </w:r>
          </w:p>
          <w:p w14:paraId="1CE93404" w14:textId="77777777" w:rsidR="00C5722A" w:rsidRPr="00CC2450" w:rsidRDefault="00C5722A" w:rsidP="003D09E4">
            <w:pPr>
              <w:spacing w:after="0" w:line="240" w:lineRule="auto"/>
              <w:ind w:right="141"/>
              <w:jc w:val="both"/>
              <w:rPr>
                <w:rFonts w:cs="Arial"/>
                <w:b/>
                <w:bCs/>
                <w:sz w:val="24"/>
                <w:szCs w:val="24"/>
              </w:rPr>
            </w:pPr>
          </w:p>
        </w:tc>
      </w:tr>
      <w:tr w:rsidR="00C5722A" w:rsidRPr="000867B7" w14:paraId="5BD72201" w14:textId="77777777" w:rsidTr="003D09E4">
        <w:trPr>
          <w:trHeight w:hRule="exact" w:val="567"/>
        </w:trPr>
        <w:tc>
          <w:tcPr>
            <w:tcW w:w="9776" w:type="dxa"/>
            <w:tcBorders>
              <w:top w:val="dotted" w:sz="4" w:space="0" w:color="auto"/>
              <w:left w:val="single" w:sz="4" w:space="0" w:color="auto"/>
              <w:bottom w:val="single" w:sz="4" w:space="0" w:color="auto"/>
              <w:right w:val="single" w:sz="4" w:space="0" w:color="auto"/>
            </w:tcBorders>
            <w:vAlign w:val="center"/>
          </w:tcPr>
          <w:p w14:paraId="1748B868" w14:textId="77777777" w:rsidR="00C5722A" w:rsidRPr="00CC2450" w:rsidRDefault="00C5722A" w:rsidP="003D09E4">
            <w:pPr>
              <w:spacing w:after="0" w:line="240" w:lineRule="auto"/>
              <w:ind w:right="141"/>
              <w:jc w:val="both"/>
              <w:rPr>
                <w:rFonts w:cs="Arial"/>
                <w:sz w:val="24"/>
                <w:szCs w:val="24"/>
              </w:rPr>
            </w:pPr>
          </w:p>
        </w:tc>
      </w:tr>
    </w:tbl>
    <w:p w14:paraId="2E49869A" w14:textId="46E954D7" w:rsidR="00C5722A" w:rsidRPr="00CC2450" w:rsidRDefault="00C5722A" w:rsidP="00CC2450">
      <w:pPr>
        <w:widowControl w:val="0"/>
        <w:spacing w:before="120" w:after="120" w:line="240" w:lineRule="auto"/>
        <w:jc w:val="both"/>
        <w:textAlignment w:val="baseline"/>
        <w:rPr>
          <w:rFonts w:cs="Arial"/>
          <w:b/>
          <w:sz w:val="24"/>
          <w:szCs w:val="24"/>
        </w:rPr>
      </w:pPr>
      <w:r w:rsidRPr="00CC2450">
        <w:rPr>
          <w:rFonts w:cs="Arial"/>
          <w:b/>
          <w:kern w:val="1"/>
          <w:sz w:val="24"/>
          <w:szCs w:val="24"/>
          <w:lang w:eastAsia="zh-CN"/>
        </w:rPr>
        <w:t>Referência:</w:t>
      </w:r>
      <w:r w:rsidRPr="00CC2450">
        <w:rPr>
          <w:rFonts w:cs="Arial"/>
          <w:kern w:val="1"/>
          <w:sz w:val="24"/>
          <w:szCs w:val="24"/>
          <w:lang w:eastAsia="zh-CN"/>
        </w:rPr>
        <w:t xml:space="preserve"> Edital de Credenciamento </w:t>
      </w:r>
      <w:sdt>
        <w:sdtPr>
          <w:rPr>
            <w:rFonts w:cs="Arial"/>
            <w:b/>
            <w:sz w:val="24"/>
            <w:szCs w:val="24"/>
          </w:rPr>
          <w:alias w:val="Título"/>
          <w:tag w:val=""/>
          <w:id w:val="-574820197"/>
          <w:placeholder>
            <w:docPart w:val="AED038A5CC394134B2C23490DE9910C9"/>
          </w:placeholder>
          <w:dataBinding w:prefixMappings="xmlns:ns0='http://purl.org/dc/elements/1.1/' xmlns:ns1='http://schemas.openxmlformats.org/package/2006/metadata/core-properties' " w:xpath="/ns1:coreProperties[1]/ns0:title[1]" w:storeItemID="{6C3C8BC8-F283-45AE-878A-BAB7291924A1}"/>
          <w:text/>
        </w:sdtPr>
        <w:sdtEndPr/>
        <w:sdtContent>
          <w:r w:rsidRPr="00CC2450">
            <w:rPr>
              <w:rFonts w:cs="Arial"/>
              <w:b/>
              <w:sz w:val="24"/>
              <w:szCs w:val="24"/>
            </w:rPr>
            <w:t>2024/00940(7421)</w:t>
          </w:r>
        </w:sdtContent>
      </w:sdt>
    </w:p>
    <w:p w14:paraId="55BD93EA" w14:textId="77777777" w:rsidR="00C5722A" w:rsidRPr="00CC2450" w:rsidRDefault="00C5722A" w:rsidP="00CC2450">
      <w:pPr>
        <w:spacing w:before="120" w:after="120" w:line="240" w:lineRule="auto"/>
        <w:rPr>
          <w:rFonts w:cs="Arial"/>
          <w:sz w:val="24"/>
          <w:szCs w:val="24"/>
        </w:rPr>
      </w:pPr>
    </w:p>
    <w:p w14:paraId="10CCD42C" w14:textId="77777777" w:rsidR="00C5722A" w:rsidRPr="00CC2450" w:rsidRDefault="00C5722A" w:rsidP="00776040">
      <w:pPr>
        <w:spacing w:before="120" w:after="120" w:line="360" w:lineRule="auto"/>
        <w:jc w:val="both"/>
        <w:rPr>
          <w:rFonts w:cs="Arial"/>
          <w:i/>
          <w:iCs/>
          <w:sz w:val="24"/>
          <w:szCs w:val="24"/>
        </w:rPr>
      </w:pPr>
      <w:r w:rsidRPr="00CC2450">
        <w:rPr>
          <w:rFonts w:cs="Arial"/>
          <w:sz w:val="24"/>
          <w:szCs w:val="24"/>
        </w:rPr>
        <w:t xml:space="preserve">DECLARAMOS que </w:t>
      </w:r>
      <w:r w:rsidRPr="00CC2450">
        <w:rPr>
          <w:rFonts w:cs="Arial"/>
          <w:b/>
          <w:bCs/>
          <w:sz w:val="24"/>
          <w:szCs w:val="24"/>
        </w:rPr>
        <w:t>INEXISTE</w:t>
      </w:r>
      <w:r w:rsidRPr="00CC2450">
        <w:rPr>
          <w:rFonts w:cs="Arial"/>
          <w:sz w:val="24"/>
          <w:szCs w:val="24"/>
        </w:rPr>
        <w:t xml:space="preserve"> em nosso quadro funcionário de qualquer Centro de Serviços – </w:t>
      </w:r>
      <w:proofErr w:type="spellStart"/>
      <w:r w:rsidRPr="00CC2450">
        <w:rPr>
          <w:rFonts w:cs="Arial"/>
          <w:sz w:val="24"/>
          <w:szCs w:val="24"/>
        </w:rPr>
        <w:t>Cesup</w:t>
      </w:r>
      <w:proofErr w:type="spellEnd"/>
      <w:r w:rsidRPr="00CC2450">
        <w:rPr>
          <w:rFonts w:cs="Arial"/>
          <w:sz w:val="24"/>
          <w:szCs w:val="24"/>
        </w:rPr>
        <w:t xml:space="preserve"> ou da Gerência de Gestão Patrimonial, como dirigente, acionista detentor de mais de 5% (cinco por cento) do capital com direito a voto ou controlador, responsável técnico, representante comercial ou procurador, salvo os casos de empresa sob controle do próprio Banco.</w:t>
      </w:r>
    </w:p>
    <w:p w14:paraId="1CF4693D" w14:textId="77777777" w:rsidR="00C5722A" w:rsidRPr="00CC2450" w:rsidRDefault="00C5722A" w:rsidP="00CC2450">
      <w:pPr>
        <w:spacing w:before="120" w:after="120" w:line="240" w:lineRule="auto"/>
        <w:jc w:val="both"/>
        <w:rPr>
          <w:rFonts w:cs="Arial"/>
          <w:sz w:val="24"/>
          <w:szCs w:val="24"/>
        </w:rPr>
      </w:pPr>
    </w:p>
    <w:p w14:paraId="57821510"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346EDFE7"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1C9079A3"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6D971816"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5883F4D5"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59547E7F"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13B8ED2A"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386F1F3A" w14:textId="77777777" w:rsidR="00C5722A" w:rsidRPr="00CC2450" w:rsidRDefault="00C5722A" w:rsidP="00CC2450">
      <w:pPr>
        <w:tabs>
          <w:tab w:val="num" w:pos="851"/>
        </w:tabs>
        <w:spacing w:before="120" w:after="120" w:line="240" w:lineRule="auto"/>
        <w:ind w:left="851"/>
        <w:jc w:val="right"/>
        <w:rPr>
          <w:rFonts w:cs="Arial"/>
          <w:iCs/>
          <w:sz w:val="24"/>
          <w:szCs w:val="24"/>
        </w:rPr>
      </w:pPr>
      <w:r w:rsidRPr="00CC2450">
        <w:rPr>
          <w:rFonts w:cs="Arial"/>
          <w:iCs/>
          <w:sz w:val="24"/>
          <w:szCs w:val="24"/>
        </w:rPr>
        <w:t>..............................................................</w:t>
      </w:r>
    </w:p>
    <w:p w14:paraId="1A0DCC0A" w14:textId="77777777" w:rsidR="00C5722A" w:rsidRPr="00CC2450" w:rsidRDefault="00C5722A" w:rsidP="00CC2450">
      <w:pPr>
        <w:tabs>
          <w:tab w:val="num" w:pos="851"/>
        </w:tabs>
        <w:spacing w:before="120" w:after="120" w:line="240" w:lineRule="auto"/>
        <w:ind w:left="851"/>
        <w:jc w:val="right"/>
        <w:rPr>
          <w:rFonts w:cs="Arial"/>
          <w:iCs/>
          <w:sz w:val="24"/>
          <w:szCs w:val="24"/>
        </w:rPr>
      </w:pPr>
      <w:r w:rsidRPr="00CC2450">
        <w:rPr>
          <w:rFonts w:cs="Arial"/>
          <w:iCs/>
          <w:sz w:val="24"/>
          <w:szCs w:val="24"/>
        </w:rPr>
        <w:t>Local e Data</w:t>
      </w:r>
    </w:p>
    <w:p w14:paraId="1E59588D"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64A6E68C"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71E77414"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575D20B2" w14:textId="77777777" w:rsidR="00C5722A" w:rsidRPr="00CC2450" w:rsidRDefault="00C5722A" w:rsidP="00CC2450">
      <w:pPr>
        <w:tabs>
          <w:tab w:val="num" w:pos="851"/>
        </w:tabs>
        <w:spacing w:before="120" w:after="120" w:line="240" w:lineRule="auto"/>
        <w:ind w:left="851"/>
        <w:jc w:val="right"/>
        <w:rPr>
          <w:rFonts w:cs="Arial"/>
          <w:iCs/>
          <w:sz w:val="24"/>
          <w:szCs w:val="24"/>
        </w:rPr>
      </w:pPr>
    </w:p>
    <w:p w14:paraId="2ABC2934" w14:textId="77777777" w:rsidR="00C5722A" w:rsidRPr="00CC2450" w:rsidRDefault="00C5722A" w:rsidP="00CC2450">
      <w:pPr>
        <w:tabs>
          <w:tab w:val="num" w:pos="851"/>
        </w:tabs>
        <w:spacing w:before="120" w:after="120" w:line="240" w:lineRule="auto"/>
        <w:ind w:left="851"/>
        <w:jc w:val="right"/>
        <w:rPr>
          <w:rFonts w:cs="Arial"/>
          <w:iCs/>
          <w:sz w:val="24"/>
          <w:szCs w:val="24"/>
        </w:rPr>
      </w:pPr>
      <w:r w:rsidRPr="00CC2450">
        <w:rPr>
          <w:rFonts w:cs="Arial"/>
          <w:iCs/>
          <w:sz w:val="24"/>
          <w:szCs w:val="24"/>
        </w:rPr>
        <w:t>................................................................................................</w:t>
      </w:r>
    </w:p>
    <w:p w14:paraId="0F856FE2" w14:textId="77777777" w:rsidR="00C5722A" w:rsidRPr="002F29FB" w:rsidRDefault="00C5722A" w:rsidP="00CC2450">
      <w:pPr>
        <w:tabs>
          <w:tab w:val="num" w:pos="851"/>
        </w:tabs>
        <w:spacing w:before="120" w:after="120" w:line="240" w:lineRule="auto"/>
        <w:ind w:left="851"/>
        <w:jc w:val="right"/>
        <w:rPr>
          <w:rFonts w:cs="Arial"/>
          <w:iCs/>
          <w:sz w:val="24"/>
          <w:szCs w:val="24"/>
        </w:rPr>
      </w:pPr>
      <w:r w:rsidRPr="00CC2450">
        <w:rPr>
          <w:rFonts w:cs="Arial"/>
          <w:iCs/>
          <w:sz w:val="24"/>
          <w:szCs w:val="24"/>
        </w:rPr>
        <w:t>Nome, CPF e assinatura do representante legal da empresa</w:t>
      </w:r>
    </w:p>
    <w:p w14:paraId="22B74BCD" w14:textId="3EFD594C" w:rsidR="00AB522A" w:rsidRPr="00B06069" w:rsidRDefault="00AB522A" w:rsidP="00CC2450">
      <w:pPr>
        <w:spacing w:before="120" w:after="120" w:line="240" w:lineRule="auto"/>
        <w:jc w:val="right"/>
        <w:rPr>
          <w:rFonts w:cs="Arial"/>
          <w:sz w:val="24"/>
          <w:szCs w:val="24"/>
        </w:rPr>
      </w:pPr>
    </w:p>
    <w:p w14:paraId="6CE3AF24" w14:textId="77777777" w:rsidR="00AB522A" w:rsidRDefault="00AB522A" w:rsidP="00AB522A">
      <w:pPr>
        <w:spacing w:after="0" w:line="240" w:lineRule="auto"/>
        <w:rPr>
          <w:rFonts w:cs="Arial"/>
        </w:rPr>
        <w:sectPr w:rsidR="00AB522A" w:rsidSect="00AB522A">
          <w:pgSz w:w="11906" w:h="16838"/>
          <w:pgMar w:top="1418" w:right="1134" w:bottom="1134" w:left="1417" w:header="720" w:footer="851" w:gutter="0"/>
          <w:cols w:space="720"/>
          <w:formProt w:val="0"/>
          <w:docGrid w:linePitch="360"/>
        </w:sectPr>
      </w:pPr>
    </w:p>
    <w:p w14:paraId="505B3231" w14:textId="69637B3C" w:rsidR="00BE1594" w:rsidRPr="00CC2450" w:rsidRDefault="00BE1594" w:rsidP="00496D95">
      <w:pPr>
        <w:pStyle w:val="Ttulo1"/>
        <w:pBdr>
          <w:bottom w:val="single" w:sz="12" w:space="1" w:color="auto"/>
        </w:pBdr>
        <w:rPr>
          <w:bCs/>
          <w:iCs/>
          <w:sz w:val="28"/>
          <w:szCs w:val="28"/>
          <w:lang w:eastAsia="zh-CN"/>
        </w:rPr>
      </w:pPr>
      <w:bookmarkStart w:id="14" w:name="_Toc168902073"/>
      <w:r w:rsidRPr="00CC2450">
        <w:rPr>
          <w:sz w:val="28"/>
          <w:szCs w:val="28"/>
        </w:rPr>
        <w:lastRenderedPageBreak/>
        <w:t>ANEXO VII</w:t>
      </w:r>
      <w:r w:rsidR="000867B7" w:rsidRPr="00CC2450">
        <w:rPr>
          <w:sz w:val="28"/>
          <w:szCs w:val="28"/>
        </w:rPr>
        <w:t>I</w:t>
      </w:r>
      <w:bookmarkEnd w:id="14"/>
      <w:r w:rsidR="00496D95" w:rsidRPr="00CC2450">
        <w:rPr>
          <w:sz w:val="28"/>
          <w:szCs w:val="28"/>
        </w:rPr>
        <w:t xml:space="preserve"> – </w:t>
      </w:r>
      <w:r w:rsidR="003F0EA8" w:rsidRPr="00CC2450">
        <w:rPr>
          <w:bCs/>
          <w:iCs/>
          <w:sz w:val="28"/>
          <w:szCs w:val="28"/>
          <w:lang w:eastAsia="zh-CN"/>
        </w:rPr>
        <w:t>MINUTA DE DECLARAÇÃO DE EXISTÊNCIA OU INEXISTÊNCIA DE VÍNCULOS COM FUNCIONÁRIOS DO CENTRO RESPONSÁVEL PELO CREDENCIAMENTO</w:t>
      </w:r>
    </w:p>
    <w:p w14:paraId="51474CEC" w14:textId="77777777" w:rsidR="00496D95" w:rsidRPr="00CC2450" w:rsidRDefault="00496D95" w:rsidP="00496D95">
      <w:pPr>
        <w:rPr>
          <w:lang w:eastAsia="zh-CN"/>
        </w:rPr>
      </w:pPr>
    </w:p>
    <w:p w14:paraId="64D3F34C" w14:textId="5E77051F" w:rsidR="00B10E9B" w:rsidRPr="00CC2450" w:rsidRDefault="00B10E9B" w:rsidP="00B10E9B">
      <w:pPr>
        <w:widowControl w:val="0"/>
        <w:spacing w:after="0" w:line="240" w:lineRule="auto"/>
        <w:jc w:val="both"/>
        <w:textAlignment w:val="baseline"/>
        <w:rPr>
          <w:rFonts w:cs="Arial"/>
          <w:b/>
          <w:sz w:val="24"/>
          <w:szCs w:val="24"/>
        </w:rPr>
      </w:pPr>
      <w:r w:rsidRPr="00CC2450">
        <w:rPr>
          <w:rFonts w:cs="Arial"/>
          <w:b/>
          <w:kern w:val="1"/>
          <w:sz w:val="24"/>
          <w:szCs w:val="24"/>
          <w:lang w:eastAsia="zh-CN"/>
        </w:rPr>
        <w:t>Referência:</w:t>
      </w:r>
      <w:r w:rsidRPr="00CC2450">
        <w:rPr>
          <w:rFonts w:cs="Arial"/>
          <w:kern w:val="1"/>
          <w:sz w:val="24"/>
          <w:szCs w:val="24"/>
          <w:lang w:eastAsia="zh-CN"/>
        </w:rPr>
        <w:t xml:space="preserve"> Edital de Credenciamento </w:t>
      </w:r>
      <w:sdt>
        <w:sdtPr>
          <w:rPr>
            <w:rFonts w:cs="Arial"/>
            <w:b/>
            <w:sz w:val="24"/>
            <w:szCs w:val="24"/>
          </w:rPr>
          <w:alias w:val="Título"/>
          <w:tag w:val=""/>
          <w:id w:val="-956405820"/>
          <w:placeholder>
            <w:docPart w:val="8716F1D9385740BBA58CC989A86DFD3A"/>
          </w:placeholder>
          <w:dataBinding w:prefixMappings="xmlns:ns0='http://purl.org/dc/elements/1.1/' xmlns:ns1='http://schemas.openxmlformats.org/package/2006/metadata/core-properties' " w:xpath="/ns1:coreProperties[1]/ns0:title[1]" w:storeItemID="{6C3C8BC8-F283-45AE-878A-BAB7291924A1}"/>
          <w:text/>
        </w:sdtPr>
        <w:sdtEndPr/>
        <w:sdtContent>
          <w:r w:rsidRPr="00CC2450">
            <w:rPr>
              <w:rFonts w:cs="Arial"/>
              <w:b/>
              <w:sz w:val="24"/>
              <w:szCs w:val="24"/>
            </w:rPr>
            <w:t>2024/00940(7421)</w:t>
          </w:r>
        </w:sdtContent>
      </w:sdt>
    </w:p>
    <w:p w14:paraId="32299515" w14:textId="77777777" w:rsidR="00B10E9B" w:rsidRPr="00CC2450" w:rsidRDefault="00B10E9B" w:rsidP="00B10E9B">
      <w:pPr>
        <w:spacing w:after="0" w:line="240" w:lineRule="auto"/>
        <w:rPr>
          <w:rFonts w:cs="Arial"/>
          <w:sz w:val="24"/>
          <w:szCs w:val="24"/>
        </w:rPr>
      </w:pPr>
    </w:p>
    <w:p w14:paraId="004924BE" w14:textId="77777777" w:rsidR="00B10E9B" w:rsidRPr="00CC2450" w:rsidRDefault="00B10E9B" w:rsidP="00B10E9B">
      <w:pPr>
        <w:spacing w:after="0" w:line="240" w:lineRule="auto"/>
        <w:rPr>
          <w:rFonts w:cs="Arial"/>
          <w:sz w:val="24"/>
          <w:szCs w:val="24"/>
        </w:rPr>
      </w:pPr>
    </w:p>
    <w:p w14:paraId="111345E6" w14:textId="77777777" w:rsidR="00B10E9B" w:rsidRPr="00CC2450" w:rsidRDefault="00B10E9B" w:rsidP="00776040">
      <w:pPr>
        <w:spacing w:line="360" w:lineRule="auto"/>
        <w:jc w:val="both"/>
        <w:rPr>
          <w:rFonts w:cs="Arial"/>
          <w:sz w:val="24"/>
          <w:szCs w:val="24"/>
        </w:rPr>
      </w:pPr>
      <w:r w:rsidRPr="00CC2450">
        <w:rPr>
          <w:rFonts w:cs="Arial"/>
          <w:sz w:val="24"/>
          <w:szCs w:val="24"/>
        </w:rPr>
        <w:t>Quanto à existência ou inexistência, em nosso quadro, de cônjuges, inclusive companheiros, parentes até 3º grau (filhos, netos, irmãos, pais, avós), pais adotivos, padrastos, enteados, cunhados, sogros, genros, noras ou de outras pessoas que mantenham vínculos de natureza técnica, comercial, econômica ou financeira com funcionários do Centro responsável pelo Credenciamento, DECLARAMOS A:</w:t>
      </w:r>
    </w:p>
    <w:p w14:paraId="2B6D36DD" w14:textId="77777777" w:rsidR="00B10E9B" w:rsidRPr="00CC2450" w:rsidRDefault="00B10E9B" w:rsidP="00B10E9B">
      <w:pPr>
        <w:jc w:val="both"/>
        <w:rPr>
          <w:rFonts w:cs="Arial"/>
          <w:sz w:val="24"/>
          <w:szCs w:val="24"/>
        </w:rPr>
      </w:pPr>
      <w:r w:rsidRPr="00CC2450">
        <w:rPr>
          <w:rFonts w:cs="Arial"/>
          <w:sz w:val="24"/>
          <w:szCs w:val="24"/>
        </w:rPr>
        <w:t xml:space="preserve">* </w:t>
      </w:r>
      <w:sdt>
        <w:sdtPr>
          <w:rPr>
            <w:rFonts w:cs="Arial"/>
            <w:sz w:val="40"/>
            <w:szCs w:val="40"/>
          </w:rPr>
          <w:id w:val="-1195148439"/>
          <w15:appearance w15:val="hidden"/>
          <w14:checkbox>
            <w14:checked w14:val="0"/>
            <w14:checkedState w14:val="2612" w14:font="MS Gothic"/>
            <w14:uncheckedState w14:val="2610" w14:font="MS Gothic"/>
          </w14:checkbox>
        </w:sdtPr>
        <w:sdtEndPr/>
        <w:sdtContent>
          <w:r w:rsidRPr="00CC2450">
            <w:rPr>
              <w:rFonts w:eastAsia="MS Gothic" w:cs="Arial" w:hint="eastAsia"/>
              <w:sz w:val="40"/>
              <w:szCs w:val="40"/>
            </w:rPr>
            <w:t>☐</w:t>
          </w:r>
        </w:sdtContent>
      </w:sdt>
      <w:r w:rsidRPr="00CC2450">
        <w:rPr>
          <w:rFonts w:cs="Arial"/>
          <w:sz w:val="24"/>
          <w:szCs w:val="24"/>
        </w:rPr>
        <w:t xml:space="preserve"> EXISTÊNCIA</w:t>
      </w:r>
    </w:p>
    <w:p w14:paraId="17DE87DF" w14:textId="77777777" w:rsidR="00B10E9B" w:rsidRPr="00CC2450" w:rsidRDefault="00B10E9B" w:rsidP="00B10E9B">
      <w:pPr>
        <w:jc w:val="both"/>
        <w:rPr>
          <w:rFonts w:cs="Arial"/>
          <w:sz w:val="24"/>
          <w:szCs w:val="24"/>
        </w:rPr>
      </w:pPr>
      <w:r w:rsidRPr="00CC2450">
        <w:rPr>
          <w:rFonts w:cs="Arial"/>
          <w:sz w:val="24"/>
          <w:szCs w:val="24"/>
        </w:rPr>
        <w:t xml:space="preserve">  </w:t>
      </w:r>
      <w:sdt>
        <w:sdtPr>
          <w:rPr>
            <w:rFonts w:cs="Arial"/>
            <w:sz w:val="40"/>
            <w:szCs w:val="40"/>
          </w:rPr>
          <w:id w:val="242455046"/>
          <w15:appearance w15:val="hidden"/>
          <w14:checkbox>
            <w14:checked w14:val="0"/>
            <w14:checkedState w14:val="2612" w14:font="MS Gothic"/>
            <w14:uncheckedState w14:val="2610" w14:font="MS Gothic"/>
          </w14:checkbox>
        </w:sdtPr>
        <w:sdtEndPr/>
        <w:sdtContent>
          <w:r w:rsidRPr="00CC2450">
            <w:rPr>
              <w:rFonts w:eastAsia="MS Gothic" w:cs="Arial" w:hint="eastAsia"/>
              <w:sz w:val="40"/>
              <w:szCs w:val="40"/>
            </w:rPr>
            <w:t>☐</w:t>
          </w:r>
        </w:sdtContent>
      </w:sdt>
      <w:r w:rsidRPr="00CC2450">
        <w:rPr>
          <w:rFonts w:cs="Arial"/>
          <w:sz w:val="24"/>
          <w:szCs w:val="24"/>
        </w:rPr>
        <w:t xml:space="preserve"> INEXISTÊNCIA</w:t>
      </w:r>
    </w:p>
    <w:p w14:paraId="4F0F3BEB" w14:textId="77777777" w:rsidR="00B10E9B" w:rsidRPr="00CC2450" w:rsidRDefault="00B10E9B" w:rsidP="00B10E9B">
      <w:pPr>
        <w:spacing w:after="120"/>
        <w:jc w:val="both"/>
        <w:rPr>
          <w:rFonts w:cs="Arial"/>
          <w:i/>
          <w:iCs/>
          <w:sz w:val="24"/>
          <w:szCs w:val="24"/>
        </w:rPr>
      </w:pPr>
      <w:r w:rsidRPr="00CC2450">
        <w:rPr>
          <w:rFonts w:cs="Arial"/>
          <w:i/>
          <w:iCs/>
          <w:sz w:val="24"/>
          <w:szCs w:val="24"/>
        </w:rPr>
        <w:t xml:space="preserve">Observação: </w:t>
      </w:r>
      <w:r w:rsidRPr="00CC2450">
        <w:rPr>
          <w:rFonts w:cs="Arial"/>
          <w:b/>
          <w:bCs/>
          <w:i/>
          <w:iCs/>
          <w:sz w:val="24"/>
          <w:szCs w:val="24"/>
        </w:rPr>
        <w:t>marcar apenas uma das opções</w:t>
      </w:r>
      <w:r w:rsidRPr="00CC2450">
        <w:rPr>
          <w:rFonts w:cs="Arial"/>
          <w:i/>
          <w:iCs/>
          <w:sz w:val="24"/>
          <w:szCs w:val="24"/>
        </w:rPr>
        <w:t xml:space="preserve"> acima, conforme o caso.</w:t>
      </w:r>
    </w:p>
    <w:p w14:paraId="167A9245" w14:textId="77777777" w:rsidR="00B10E9B" w:rsidRPr="00CC2450" w:rsidRDefault="00B10E9B" w:rsidP="00B10E9B">
      <w:pPr>
        <w:spacing w:after="120"/>
        <w:jc w:val="both"/>
        <w:rPr>
          <w:rFonts w:cs="Arial"/>
          <w:b/>
          <w:bCs/>
          <w:i/>
          <w:iCs/>
          <w:sz w:val="24"/>
          <w:szCs w:val="24"/>
        </w:rPr>
      </w:pPr>
    </w:p>
    <w:p w14:paraId="774A2A1E" w14:textId="77777777" w:rsidR="00B10E9B" w:rsidRPr="00CC2450" w:rsidRDefault="00B10E9B" w:rsidP="00B10E9B">
      <w:pPr>
        <w:spacing w:after="120"/>
        <w:jc w:val="both"/>
        <w:rPr>
          <w:rFonts w:cs="Arial"/>
          <w:sz w:val="24"/>
          <w:szCs w:val="24"/>
        </w:rPr>
      </w:pPr>
      <w:r w:rsidRPr="00CC2450">
        <w:rPr>
          <w:rFonts w:cs="Arial"/>
          <w:sz w:val="24"/>
          <w:szCs w:val="24"/>
        </w:rPr>
        <w:t xml:space="preserve">* No caso de </w:t>
      </w:r>
      <w:r w:rsidRPr="00CC2450">
        <w:rPr>
          <w:rFonts w:cs="Arial"/>
          <w:b/>
          <w:bCs/>
          <w:sz w:val="24"/>
          <w:szCs w:val="24"/>
        </w:rPr>
        <w:t>existência</w:t>
      </w:r>
      <w:r w:rsidRPr="00CC2450">
        <w:rPr>
          <w:rFonts w:cs="Arial"/>
          <w:sz w:val="24"/>
          <w:szCs w:val="24"/>
        </w:rPr>
        <w:t>, indicar os dados do funcionário:</w:t>
      </w:r>
    </w:p>
    <w:p w14:paraId="733EC4EB" w14:textId="77777777" w:rsidR="00B10E9B" w:rsidRPr="00CC2450" w:rsidRDefault="00B10E9B" w:rsidP="00B10E9B">
      <w:pPr>
        <w:spacing w:after="120"/>
        <w:jc w:val="both"/>
        <w:rPr>
          <w:rFonts w:cs="Arial"/>
          <w:sz w:val="24"/>
          <w:szCs w:val="24"/>
        </w:rPr>
      </w:pPr>
      <w:r w:rsidRPr="00CC2450">
        <w:rPr>
          <w:rFonts w:cs="Arial"/>
          <w:sz w:val="24"/>
          <w:szCs w:val="24"/>
        </w:rPr>
        <w:t>NOME:</w:t>
      </w:r>
      <w:r w:rsidRPr="00CC2450">
        <w:rPr>
          <w:rFonts w:cs="Arial"/>
          <w:sz w:val="24"/>
          <w:szCs w:val="24"/>
        </w:rPr>
        <w:tab/>
        <w:t>___________________________________</w:t>
      </w:r>
    </w:p>
    <w:p w14:paraId="4A156DAC" w14:textId="77777777" w:rsidR="00B10E9B" w:rsidRPr="00CC2450" w:rsidRDefault="00B10E9B" w:rsidP="00B10E9B">
      <w:pPr>
        <w:spacing w:after="120"/>
        <w:jc w:val="both"/>
        <w:rPr>
          <w:rFonts w:cs="Arial"/>
          <w:sz w:val="24"/>
          <w:szCs w:val="24"/>
        </w:rPr>
      </w:pPr>
      <w:r w:rsidRPr="00CC2450">
        <w:rPr>
          <w:rFonts w:cs="Arial"/>
          <w:sz w:val="24"/>
          <w:szCs w:val="24"/>
        </w:rPr>
        <w:t>CPF:</w:t>
      </w:r>
      <w:r w:rsidRPr="00CC2450">
        <w:rPr>
          <w:rFonts w:cs="Arial"/>
          <w:sz w:val="24"/>
          <w:szCs w:val="24"/>
        </w:rPr>
        <w:tab/>
      </w:r>
      <w:r w:rsidRPr="00CC2450">
        <w:rPr>
          <w:rFonts w:cs="Arial"/>
          <w:sz w:val="24"/>
          <w:szCs w:val="24"/>
        </w:rPr>
        <w:tab/>
        <w:t>___________________________________</w:t>
      </w:r>
    </w:p>
    <w:p w14:paraId="331D3487" w14:textId="77777777" w:rsidR="00B10E9B" w:rsidRPr="00CC2450" w:rsidRDefault="00B10E9B" w:rsidP="00B10E9B">
      <w:pPr>
        <w:spacing w:after="120"/>
        <w:jc w:val="both"/>
        <w:rPr>
          <w:rFonts w:cs="Arial"/>
          <w:sz w:val="24"/>
          <w:szCs w:val="24"/>
        </w:rPr>
      </w:pPr>
    </w:p>
    <w:p w14:paraId="0274FF1B" w14:textId="77777777" w:rsidR="00B10E9B" w:rsidRPr="00CC2450" w:rsidRDefault="00B10E9B" w:rsidP="00B10E9B">
      <w:pPr>
        <w:jc w:val="both"/>
        <w:rPr>
          <w:rFonts w:cs="Arial"/>
        </w:rPr>
      </w:pPr>
    </w:p>
    <w:p w14:paraId="5D6B5D0A" w14:textId="77777777" w:rsidR="00B10E9B" w:rsidRPr="00CC2450" w:rsidRDefault="00B10E9B" w:rsidP="00B10E9B">
      <w:pPr>
        <w:tabs>
          <w:tab w:val="num" w:pos="851"/>
        </w:tabs>
        <w:spacing w:after="0" w:line="240" w:lineRule="auto"/>
        <w:ind w:left="851"/>
        <w:jc w:val="right"/>
        <w:rPr>
          <w:rFonts w:cs="Arial"/>
          <w:iCs/>
          <w:sz w:val="24"/>
          <w:szCs w:val="24"/>
        </w:rPr>
      </w:pPr>
    </w:p>
    <w:p w14:paraId="7ADD253E" w14:textId="77777777" w:rsidR="00B10E9B" w:rsidRPr="00CC2450" w:rsidRDefault="00B10E9B" w:rsidP="00B10E9B">
      <w:pPr>
        <w:tabs>
          <w:tab w:val="num" w:pos="851"/>
        </w:tabs>
        <w:spacing w:after="0" w:line="240" w:lineRule="auto"/>
        <w:ind w:left="851"/>
        <w:jc w:val="right"/>
        <w:rPr>
          <w:rFonts w:cs="Arial"/>
          <w:iCs/>
          <w:sz w:val="24"/>
          <w:szCs w:val="24"/>
        </w:rPr>
      </w:pPr>
    </w:p>
    <w:p w14:paraId="10EABFDA" w14:textId="77777777" w:rsidR="00B10E9B" w:rsidRPr="00CC2450" w:rsidRDefault="00B10E9B" w:rsidP="00B10E9B">
      <w:pPr>
        <w:tabs>
          <w:tab w:val="num" w:pos="851"/>
        </w:tabs>
        <w:spacing w:after="0" w:line="240" w:lineRule="auto"/>
        <w:ind w:left="851"/>
        <w:jc w:val="right"/>
        <w:rPr>
          <w:rFonts w:cs="Arial"/>
          <w:iCs/>
          <w:sz w:val="24"/>
          <w:szCs w:val="24"/>
        </w:rPr>
      </w:pPr>
    </w:p>
    <w:p w14:paraId="18CEB948" w14:textId="77777777" w:rsidR="00B10E9B" w:rsidRPr="00CC2450" w:rsidRDefault="00B10E9B" w:rsidP="00B10E9B">
      <w:pPr>
        <w:tabs>
          <w:tab w:val="num" w:pos="851"/>
        </w:tabs>
        <w:spacing w:after="0" w:line="240" w:lineRule="auto"/>
        <w:ind w:left="851"/>
        <w:jc w:val="right"/>
        <w:rPr>
          <w:rFonts w:cs="Arial"/>
          <w:iCs/>
          <w:sz w:val="24"/>
          <w:szCs w:val="24"/>
        </w:rPr>
      </w:pPr>
    </w:p>
    <w:p w14:paraId="4DA6C3A4" w14:textId="77777777" w:rsidR="00B10E9B" w:rsidRPr="00CC2450" w:rsidRDefault="00B10E9B" w:rsidP="00B10E9B">
      <w:pPr>
        <w:tabs>
          <w:tab w:val="num" w:pos="851"/>
        </w:tabs>
        <w:spacing w:after="0" w:line="240" w:lineRule="auto"/>
        <w:ind w:left="851"/>
        <w:jc w:val="right"/>
        <w:rPr>
          <w:rFonts w:cs="Arial"/>
          <w:iCs/>
          <w:sz w:val="24"/>
          <w:szCs w:val="24"/>
        </w:rPr>
      </w:pPr>
    </w:p>
    <w:p w14:paraId="11AC452B" w14:textId="77777777" w:rsidR="00B10E9B" w:rsidRPr="00CC2450" w:rsidRDefault="00B10E9B" w:rsidP="00B10E9B">
      <w:pPr>
        <w:tabs>
          <w:tab w:val="num" w:pos="851"/>
        </w:tabs>
        <w:spacing w:after="0" w:line="240" w:lineRule="auto"/>
        <w:ind w:left="851"/>
        <w:jc w:val="right"/>
        <w:rPr>
          <w:rFonts w:cs="Arial"/>
          <w:iCs/>
          <w:sz w:val="24"/>
          <w:szCs w:val="24"/>
        </w:rPr>
      </w:pPr>
      <w:r w:rsidRPr="00CC2450">
        <w:rPr>
          <w:rFonts w:cs="Arial"/>
          <w:iCs/>
          <w:sz w:val="24"/>
          <w:szCs w:val="24"/>
        </w:rPr>
        <w:t>..............................................................</w:t>
      </w:r>
    </w:p>
    <w:p w14:paraId="18E64D41" w14:textId="77777777" w:rsidR="00B10E9B" w:rsidRPr="00CC2450" w:rsidRDefault="00B10E9B" w:rsidP="00B10E9B">
      <w:pPr>
        <w:tabs>
          <w:tab w:val="num" w:pos="851"/>
        </w:tabs>
        <w:spacing w:after="0" w:line="240" w:lineRule="auto"/>
        <w:ind w:left="851"/>
        <w:jc w:val="right"/>
        <w:rPr>
          <w:rFonts w:cs="Arial"/>
          <w:iCs/>
          <w:sz w:val="24"/>
          <w:szCs w:val="24"/>
        </w:rPr>
      </w:pPr>
      <w:r w:rsidRPr="00CC2450">
        <w:rPr>
          <w:rFonts w:cs="Arial"/>
          <w:iCs/>
          <w:sz w:val="24"/>
          <w:szCs w:val="24"/>
        </w:rPr>
        <w:t>Local e Data</w:t>
      </w:r>
    </w:p>
    <w:p w14:paraId="562E66CB" w14:textId="77777777" w:rsidR="00B10E9B" w:rsidRPr="00CC2450" w:rsidRDefault="00B10E9B" w:rsidP="00B10E9B">
      <w:pPr>
        <w:tabs>
          <w:tab w:val="num" w:pos="851"/>
        </w:tabs>
        <w:spacing w:after="0" w:line="240" w:lineRule="auto"/>
        <w:ind w:left="851"/>
        <w:jc w:val="right"/>
        <w:rPr>
          <w:rFonts w:cs="Arial"/>
          <w:iCs/>
          <w:sz w:val="24"/>
          <w:szCs w:val="24"/>
        </w:rPr>
      </w:pPr>
    </w:p>
    <w:p w14:paraId="4D2A4BB8" w14:textId="77777777" w:rsidR="00B10E9B" w:rsidRPr="00CC2450" w:rsidRDefault="00B10E9B" w:rsidP="00B10E9B">
      <w:pPr>
        <w:tabs>
          <w:tab w:val="num" w:pos="851"/>
        </w:tabs>
        <w:spacing w:after="0" w:line="240" w:lineRule="auto"/>
        <w:ind w:left="851"/>
        <w:jc w:val="right"/>
        <w:rPr>
          <w:rFonts w:cs="Arial"/>
          <w:iCs/>
          <w:sz w:val="24"/>
          <w:szCs w:val="24"/>
        </w:rPr>
      </w:pPr>
    </w:p>
    <w:p w14:paraId="6AA7A0BE" w14:textId="77777777" w:rsidR="00B10E9B" w:rsidRPr="00CC2450" w:rsidRDefault="00B10E9B" w:rsidP="00B10E9B">
      <w:pPr>
        <w:tabs>
          <w:tab w:val="num" w:pos="851"/>
        </w:tabs>
        <w:spacing w:after="0" w:line="240" w:lineRule="auto"/>
        <w:ind w:left="851"/>
        <w:jc w:val="right"/>
        <w:rPr>
          <w:rFonts w:cs="Arial"/>
          <w:iCs/>
          <w:sz w:val="24"/>
          <w:szCs w:val="24"/>
        </w:rPr>
      </w:pPr>
    </w:p>
    <w:p w14:paraId="3BCE7D21" w14:textId="77777777" w:rsidR="00B10E9B" w:rsidRPr="00CC2450" w:rsidRDefault="00B10E9B" w:rsidP="00B10E9B">
      <w:pPr>
        <w:tabs>
          <w:tab w:val="num" w:pos="851"/>
        </w:tabs>
        <w:spacing w:after="0" w:line="240" w:lineRule="auto"/>
        <w:ind w:left="851"/>
        <w:jc w:val="right"/>
        <w:rPr>
          <w:rFonts w:cs="Arial"/>
          <w:iCs/>
          <w:sz w:val="24"/>
          <w:szCs w:val="24"/>
        </w:rPr>
      </w:pPr>
    </w:p>
    <w:p w14:paraId="7BA3283C" w14:textId="77777777" w:rsidR="00B10E9B" w:rsidRPr="00CC2450" w:rsidRDefault="00B10E9B" w:rsidP="00B10E9B">
      <w:pPr>
        <w:tabs>
          <w:tab w:val="num" w:pos="851"/>
        </w:tabs>
        <w:spacing w:after="0" w:line="240" w:lineRule="auto"/>
        <w:ind w:left="851"/>
        <w:jc w:val="right"/>
        <w:rPr>
          <w:rFonts w:cs="Arial"/>
          <w:iCs/>
          <w:sz w:val="24"/>
          <w:szCs w:val="24"/>
        </w:rPr>
      </w:pPr>
      <w:r w:rsidRPr="00CC2450">
        <w:rPr>
          <w:rFonts w:cs="Arial"/>
          <w:iCs/>
          <w:sz w:val="24"/>
          <w:szCs w:val="24"/>
        </w:rPr>
        <w:t>................................................................................................</w:t>
      </w:r>
    </w:p>
    <w:p w14:paraId="3D4B906A" w14:textId="77777777" w:rsidR="00B10E9B" w:rsidRPr="00CC2450" w:rsidRDefault="00B10E9B" w:rsidP="00B10E9B">
      <w:pPr>
        <w:jc w:val="right"/>
        <w:rPr>
          <w:rFonts w:cs="Arial"/>
        </w:rPr>
      </w:pPr>
      <w:r w:rsidRPr="00CC2450">
        <w:rPr>
          <w:rFonts w:cs="Arial"/>
          <w:iCs/>
          <w:sz w:val="24"/>
          <w:szCs w:val="24"/>
        </w:rPr>
        <w:t>Nome, CPF e assinatura do representante legal da empresa</w:t>
      </w:r>
    </w:p>
    <w:p w14:paraId="7FE0366E" w14:textId="77777777" w:rsidR="00F51675" w:rsidRPr="00CC2450" w:rsidRDefault="00F51675">
      <w:pPr>
        <w:spacing w:after="0" w:line="240" w:lineRule="auto"/>
        <w:rPr>
          <w:rFonts w:cs="Arial"/>
          <w:sz w:val="24"/>
          <w:szCs w:val="24"/>
        </w:rPr>
      </w:pPr>
    </w:p>
    <w:p w14:paraId="1A0A6D71" w14:textId="77777777" w:rsidR="00F51675" w:rsidRPr="00CC2450" w:rsidRDefault="00F51675">
      <w:pPr>
        <w:spacing w:after="0" w:line="240" w:lineRule="auto"/>
        <w:rPr>
          <w:rFonts w:cs="Arial"/>
        </w:rPr>
      </w:pPr>
    </w:p>
    <w:p w14:paraId="4F2D8280" w14:textId="215A6173" w:rsidR="002E6044" w:rsidRDefault="002E6044" w:rsidP="00496D95">
      <w:pPr>
        <w:pStyle w:val="Ttulo1"/>
        <w:pBdr>
          <w:bottom w:val="single" w:sz="12" w:space="1" w:color="auto"/>
        </w:pBdr>
        <w:rPr>
          <w:sz w:val="28"/>
          <w:szCs w:val="28"/>
        </w:rPr>
      </w:pPr>
      <w:bookmarkStart w:id="15" w:name="_Toc168902074"/>
      <w:r w:rsidRPr="00CC2450">
        <w:rPr>
          <w:sz w:val="28"/>
          <w:szCs w:val="28"/>
        </w:rPr>
        <w:t>A</w:t>
      </w:r>
      <w:r w:rsidRPr="00496D95">
        <w:rPr>
          <w:sz w:val="28"/>
          <w:szCs w:val="28"/>
        </w:rPr>
        <w:t xml:space="preserve">NEXO </w:t>
      </w:r>
      <w:r w:rsidR="009133A1" w:rsidRPr="00496D95">
        <w:rPr>
          <w:sz w:val="28"/>
          <w:szCs w:val="28"/>
        </w:rPr>
        <w:t>IX</w:t>
      </w:r>
      <w:bookmarkEnd w:id="15"/>
      <w:r w:rsidR="00496D95" w:rsidRPr="00496D95">
        <w:rPr>
          <w:sz w:val="28"/>
          <w:szCs w:val="28"/>
        </w:rPr>
        <w:t xml:space="preserve"> – </w:t>
      </w:r>
      <w:r w:rsidRPr="00496D95">
        <w:rPr>
          <w:sz w:val="28"/>
          <w:szCs w:val="28"/>
        </w:rPr>
        <w:t>MINUTA DE DECLARAÇÃO DE MICROEMPRESA E EMPRESA DE PEQUENO PORTE</w:t>
      </w:r>
    </w:p>
    <w:p w14:paraId="1FF4591F" w14:textId="77777777" w:rsidR="002E6044" w:rsidRPr="00F80B9C" w:rsidRDefault="002E6044" w:rsidP="002E6044">
      <w:pPr>
        <w:pStyle w:val="Padro"/>
        <w:widowControl w:val="0"/>
        <w:spacing w:after="0" w:line="240" w:lineRule="auto"/>
        <w:rPr>
          <w:rFonts w:ascii="Arial" w:hAnsi="Arial" w:cs="Arial"/>
        </w:rP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76"/>
      </w:tblGrid>
      <w:tr w:rsidR="00821B4A" w:rsidRPr="0087206A" w14:paraId="7F258C48" w14:textId="77777777" w:rsidTr="003D09E4">
        <w:trPr>
          <w:trHeight w:hRule="exact" w:val="284"/>
        </w:trPr>
        <w:tc>
          <w:tcPr>
            <w:tcW w:w="9776"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67BC90F7" w14:textId="77777777" w:rsidR="00821B4A" w:rsidRPr="0087206A" w:rsidRDefault="00821B4A" w:rsidP="003D09E4">
            <w:pPr>
              <w:spacing w:after="0" w:line="240" w:lineRule="auto"/>
              <w:ind w:right="141"/>
              <w:jc w:val="both"/>
              <w:rPr>
                <w:rFonts w:cs="Arial"/>
                <w:b/>
                <w:bCs/>
                <w:sz w:val="24"/>
                <w:szCs w:val="24"/>
              </w:rPr>
            </w:pPr>
            <w:r w:rsidRPr="0087206A">
              <w:rPr>
                <w:rFonts w:cs="Arial"/>
                <w:b/>
                <w:bCs/>
                <w:sz w:val="24"/>
                <w:szCs w:val="24"/>
              </w:rPr>
              <w:t>Razão Social</w:t>
            </w:r>
          </w:p>
          <w:p w14:paraId="48123FC7" w14:textId="77777777" w:rsidR="00821B4A" w:rsidRPr="0087206A" w:rsidRDefault="00821B4A" w:rsidP="003D09E4">
            <w:pPr>
              <w:spacing w:after="0" w:line="240" w:lineRule="auto"/>
              <w:ind w:right="141"/>
              <w:jc w:val="both"/>
              <w:rPr>
                <w:rFonts w:cs="Arial"/>
                <w:sz w:val="24"/>
                <w:szCs w:val="24"/>
              </w:rPr>
            </w:pPr>
          </w:p>
        </w:tc>
      </w:tr>
      <w:tr w:rsidR="00821B4A" w:rsidRPr="0087206A" w14:paraId="7AE850B8" w14:textId="77777777" w:rsidTr="003D09E4">
        <w:trPr>
          <w:trHeight w:hRule="exact" w:val="567"/>
        </w:trPr>
        <w:tc>
          <w:tcPr>
            <w:tcW w:w="9776" w:type="dxa"/>
            <w:tcBorders>
              <w:top w:val="dotted" w:sz="4" w:space="0" w:color="auto"/>
              <w:left w:val="single" w:sz="4" w:space="0" w:color="auto"/>
              <w:bottom w:val="single" w:sz="4" w:space="0" w:color="auto"/>
              <w:right w:val="single" w:sz="4" w:space="0" w:color="auto"/>
            </w:tcBorders>
            <w:vAlign w:val="center"/>
          </w:tcPr>
          <w:p w14:paraId="5E83A1F0" w14:textId="77777777" w:rsidR="00821B4A" w:rsidRPr="0087206A" w:rsidRDefault="00821B4A" w:rsidP="003D09E4">
            <w:pPr>
              <w:spacing w:after="0" w:line="240" w:lineRule="auto"/>
              <w:ind w:right="141"/>
              <w:jc w:val="both"/>
              <w:rPr>
                <w:rFonts w:cs="Arial"/>
                <w:sz w:val="24"/>
                <w:szCs w:val="24"/>
              </w:rPr>
            </w:pPr>
          </w:p>
        </w:tc>
      </w:tr>
      <w:tr w:rsidR="00821B4A" w:rsidRPr="0087206A" w14:paraId="543240C7" w14:textId="77777777" w:rsidTr="003D09E4">
        <w:trPr>
          <w:trHeight w:hRule="exact" w:val="284"/>
        </w:trPr>
        <w:tc>
          <w:tcPr>
            <w:tcW w:w="9776" w:type="dxa"/>
            <w:tcBorders>
              <w:top w:val="single" w:sz="4" w:space="0" w:color="auto"/>
              <w:left w:val="single" w:sz="4" w:space="0" w:color="auto"/>
              <w:bottom w:val="dotted" w:sz="4" w:space="0" w:color="auto"/>
              <w:right w:val="single" w:sz="4" w:space="0" w:color="auto"/>
            </w:tcBorders>
            <w:shd w:val="clear" w:color="auto" w:fill="D9D9D9" w:themeFill="background1" w:themeFillShade="D9"/>
          </w:tcPr>
          <w:p w14:paraId="3D6DAF8F" w14:textId="77777777" w:rsidR="00821B4A" w:rsidRPr="0087206A" w:rsidRDefault="00821B4A" w:rsidP="003D09E4">
            <w:pPr>
              <w:spacing w:after="0" w:line="240" w:lineRule="auto"/>
              <w:ind w:right="141"/>
              <w:jc w:val="both"/>
              <w:rPr>
                <w:rFonts w:cs="Arial"/>
                <w:b/>
                <w:bCs/>
                <w:sz w:val="24"/>
                <w:szCs w:val="24"/>
              </w:rPr>
            </w:pPr>
            <w:r w:rsidRPr="0087206A">
              <w:rPr>
                <w:rFonts w:cs="Arial"/>
                <w:b/>
                <w:bCs/>
                <w:sz w:val="24"/>
                <w:szCs w:val="24"/>
              </w:rPr>
              <w:t>CNPJ</w:t>
            </w:r>
          </w:p>
          <w:p w14:paraId="33F4DF96" w14:textId="77777777" w:rsidR="00821B4A" w:rsidRPr="0087206A" w:rsidRDefault="00821B4A" w:rsidP="003D09E4">
            <w:pPr>
              <w:spacing w:after="0" w:line="240" w:lineRule="auto"/>
              <w:ind w:right="141"/>
              <w:jc w:val="both"/>
              <w:rPr>
                <w:rFonts w:cs="Arial"/>
                <w:b/>
                <w:bCs/>
                <w:sz w:val="24"/>
                <w:szCs w:val="24"/>
              </w:rPr>
            </w:pPr>
          </w:p>
        </w:tc>
      </w:tr>
      <w:tr w:rsidR="00821B4A" w:rsidRPr="009133A1" w14:paraId="44755E86" w14:textId="77777777" w:rsidTr="003D09E4">
        <w:trPr>
          <w:trHeight w:hRule="exact" w:val="567"/>
        </w:trPr>
        <w:tc>
          <w:tcPr>
            <w:tcW w:w="9776" w:type="dxa"/>
            <w:tcBorders>
              <w:top w:val="dotted" w:sz="4" w:space="0" w:color="auto"/>
              <w:left w:val="single" w:sz="4" w:space="0" w:color="auto"/>
              <w:bottom w:val="single" w:sz="4" w:space="0" w:color="auto"/>
              <w:right w:val="single" w:sz="4" w:space="0" w:color="auto"/>
            </w:tcBorders>
            <w:vAlign w:val="center"/>
          </w:tcPr>
          <w:p w14:paraId="26EBF07B" w14:textId="77777777" w:rsidR="00821B4A" w:rsidRPr="0087206A" w:rsidRDefault="00821B4A" w:rsidP="003D09E4">
            <w:pPr>
              <w:spacing w:after="0" w:line="240" w:lineRule="auto"/>
              <w:ind w:right="141"/>
              <w:jc w:val="both"/>
              <w:rPr>
                <w:rFonts w:cs="Arial"/>
                <w:sz w:val="24"/>
                <w:szCs w:val="24"/>
              </w:rPr>
            </w:pPr>
          </w:p>
        </w:tc>
      </w:tr>
    </w:tbl>
    <w:p w14:paraId="60939406" w14:textId="30AABC17" w:rsidR="00821B4A" w:rsidRPr="0087206A" w:rsidRDefault="00821B4A" w:rsidP="006A7B7E">
      <w:pPr>
        <w:widowControl w:val="0"/>
        <w:spacing w:before="120" w:after="120" w:line="240" w:lineRule="auto"/>
        <w:jc w:val="both"/>
        <w:textAlignment w:val="baseline"/>
        <w:rPr>
          <w:rFonts w:cs="Arial"/>
          <w:b/>
          <w:sz w:val="24"/>
          <w:szCs w:val="24"/>
        </w:rPr>
      </w:pPr>
      <w:r w:rsidRPr="0087206A">
        <w:rPr>
          <w:rFonts w:cs="Arial"/>
          <w:b/>
          <w:kern w:val="1"/>
          <w:sz w:val="24"/>
          <w:szCs w:val="24"/>
          <w:lang w:eastAsia="zh-CN"/>
        </w:rPr>
        <w:t>Referência:</w:t>
      </w:r>
      <w:r w:rsidRPr="0087206A">
        <w:rPr>
          <w:rFonts w:cs="Arial"/>
          <w:kern w:val="1"/>
          <w:sz w:val="24"/>
          <w:szCs w:val="24"/>
          <w:lang w:eastAsia="zh-CN"/>
        </w:rPr>
        <w:t xml:space="preserve"> Edital de Credenciamento </w:t>
      </w:r>
      <w:sdt>
        <w:sdtPr>
          <w:rPr>
            <w:rFonts w:cs="Arial"/>
            <w:b/>
            <w:sz w:val="24"/>
            <w:szCs w:val="24"/>
          </w:rPr>
          <w:alias w:val="Título"/>
          <w:tag w:val=""/>
          <w:id w:val="1698810183"/>
          <w:placeholder>
            <w:docPart w:val="297B05CB4C374388A801FACDB7429AED"/>
          </w:placeholder>
          <w:dataBinding w:prefixMappings="xmlns:ns0='http://purl.org/dc/elements/1.1/' xmlns:ns1='http://schemas.openxmlformats.org/package/2006/metadata/core-properties' " w:xpath="/ns1:coreProperties[1]/ns0:title[1]" w:storeItemID="{6C3C8BC8-F283-45AE-878A-BAB7291924A1}"/>
          <w:text/>
        </w:sdtPr>
        <w:sdtEndPr/>
        <w:sdtContent>
          <w:r w:rsidRPr="0087206A">
            <w:rPr>
              <w:rFonts w:cs="Arial"/>
              <w:b/>
              <w:sz w:val="24"/>
              <w:szCs w:val="24"/>
            </w:rPr>
            <w:t>2024/00940(7421)</w:t>
          </w:r>
        </w:sdtContent>
      </w:sdt>
    </w:p>
    <w:p w14:paraId="51164086" w14:textId="77777777" w:rsidR="00821B4A" w:rsidRPr="0087206A" w:rsidRDefault="00821B4A" w:rsidP="006A7B7E">
      <w:pPr>
        <w:spacing w:before="120" w:after="120" w:line="240" w:lineRule="auto"/>
        <w:jc w:val="both"/>
        <w:rPr>
          <w:rFonts w:cs="Arial"/>
          <w:sz w:val="24"/>
          <w:szCs w:val="24"/>
        </w:rPr>
      </w:pPr>
      <w:r w:rsidRPr="0087206A">
        <w:rPr>
          <w:rFonts w:cs="Arial"/>
          <w:sz w:val="24"/>
          <w:szCs w:val="24"/>
        </w:rPr>
        <w:t>DECLARAMOS, sob as penas da lei, na forma da Lei Complementar nº 123, de 14.12.2006 e do Decreto nº 8.538, de 06.10.2015, que cumprimos os requisitos legais para a qualificação como:</w:t>
      </w:r>
    </w:p>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536"/>
      </w:tblGrid>
      <w:tr w:rsidR="00821B4A" w:rsidRPr="0087206A" w14:paraId="344724DA" w14:textId="77777777" w:rsidTr="003D09E4">
        <w:tc>
          <w:tcPr>
            <w:tcW w:w="5245" w:type="dxa"/>
          </w:tcPr>
          <w:p w14:paraId="5DB637BC" w14:textId="77777777" w:rsidR="00821B4A" w:rsidRPr="0087206A" w:rsidRDefault="003A1D60" w:rsidP="006A7B7E">
            <w:pPr>
              <w:spacing w:before="120" w:after="120" w:line="240" w:lineRule="auto"/>
              <w:jc w:val="both"/>
              <w:rPr>
                <w:rFonts w:cs="Arial"/>
                <w:sz w:val="24"/>
                <w:szCs w:val="24"/>
              </w:rPr>
            </w:pPr>
            <w:sdt>
              <w:sdtPr>
                <w:rPr>
                  <w:rFonts w:cs="Arial"/>
                  <w:sz w:val="40"/>
                  <w:szCs w:val="40"/>
                </w:rPr>
                <w:id w:val="-953783954"/>
                <w15:appearance w15:val="hidden"/>
                <w14:checkbox>
                  <w14:checked w14:val="0"/>
                  <w14:checkedState w14:val="2612" w14:font="MS Gothic"/>
                  <w14:uncheckedState w14:val="2610" w14:font="MS Gothic"/>
                </w14:checkbox>
              </w:sdtPr>
              <w:sdtEndPr/>
              <w:sdtContent>
                <w:r w:rsidR="00821B4A" w:rsidRPr="0087206A">
                  <w:rPr>
                    <w:rFonts w:ascii="MS Gothic" w:eastAsia="MS Gothic" w:hAnsi="MS Gothic" w:cs="Arial" w:hint="eastAsia"/>
                    <w:sz w:val="40"/>
                    <w:szCs w:val="40"/>
                  </w:rPr>
                  <w:t>☐</w:t>
                </w:r>
              </w:sdtContent>
            </w:sdt>
            <w:r w:rsidR="00821B4A" w:rsidRPr="0087206A">
              <w:rPr>
                <w:rFonts w:cs="Arial"/>
                <w:sz w:val="24"/>
                <w:szCs w:val="24"/>
              </w:rPr>
              <w:t xml:space="preserve"> MICROEMPRESA</w:t>
            </w:r>
          </w:p>
        </w:tc>
        <w:tc>
          <w:tcPr>
            <w:tcW w:w="4536" w:type="dxa"/>
          </w:tcPr>
          <w:p w14:paraId="32850615" w14:textId="77777777" w:rsidR="00821B4A" w:rsidRPr="0087206A" w:rsidRDefault="003A1D60" w:rsidP="006A7B7E">
            <w:pPr>
              <w:spacing w:before="120" w:after="120" w:line="240" w:lineRule="auto"/>
              <w:jc w:val="both"/>
              <w:rPr>
                <w:rFonts w:cs="Arial"/>
                <w:sz w:val="24"/>
                <w:szCs w:val="24"/>
              </w:rPr>
            </w:pPr>
            <w:sdt>
              <w:sdtPr>
                <w:rPr>
                  <w:rFonts w:cs="Arial"/>
                  <w:sz w:val="40"/>
                  <w:szCs w:val="40"/>
                </w:rPr>
                <w:id w:val="676385590"/>
                <w15:appearance w15:val="hidden"/>
                <w14:checkbox>
                  <w14:checked w14:val="0"/>
                  <w14:checkedState w14:val="2612" w14:font="MS Gothic"/>
                  <w14:uncheckedState w14:val="2610" w14:font="MS Gothic"/>
                </w14:checkbox>
              </w:sdtPr>
              <w:sdtEndPr/>
              <w:sdtContent>
                <w:r w:rsidR="00821B4A" w:rsidRPr="0087206A">
                  <w:rPr>
                    <w:rFonts w:ascii="MS Gothic" w:eastAsia="MS Gothic" w:hAnsi="MS Gothic" w:cs="Arial" w:hint="eastAsia"/>
                    <w:sz w:val="40"/>
                    <w:szCs w:val="40"/>
                  </w:rPr>
                  <w:t>☐</w:t>
                </w:r>
              </w:sdtContent>
            </w:sdt>
            <w:r w:rsidR="00821B4A" w:rsidRPr="0087206A">
              <w:rPr>
                <w:rFonts w:cs="Arial"/>
                <w:sz w:val="24"/>
                <w:szCs w:val="24"/>
              </w:rPr>
              <w:t xml:space="preserve"> EMPRESA DE PEQUENO PORTE</w:t>
            </w:r>
          </w:p>
        </w:tc>
      </w:tr>
    </w:tbl>
    <w:p w14:paraId="285D9524" w14:textId="77777777" w:rsidR="00821B4A" w:rsidRPr="0087206A" w:rsidRDefault="00821B4A" w:rsidP="006A7B7E">
      <w:pPr>
        <w:spacing w:before="120" w:after="120" w:line="240" w:lineRule="auto"/>
        <w:jc w:val="both"/>
        <w:rPr>
          <w:rFonts w:cs="Arial"/>
          <w:i/>
          <w:iCs/>
          <w:sz w:val="24"/>
          <w:szCs w:val="24"/>
        </w:rPr>
      </w:pPr>
      <w:r w:rsidRPr="0087206A">
        <w:rPr>
          <w:rFonts w:cs="Arial"/>
          <w:i/>
          <w:iCs/>
          <w:sz w:val="24"/>
          <w:szCs w:val="24"/>
        </w:rPr>
        <w:t xml:space="preserve">Observação: </w:t>
      </w:r>
      <w:r w:rsidRPr="0087206A">
        <w:rPr>
          <w:rFonts w:cs="Arial"/>
          <w:b/>
          <w:bCs/>
          <w:i/>
          <w:iCs/>
          <w:sz w:val="24"/>
          <w:szCs w:val="24"/>
        </w:rPr>
        <w:t>marcar apenas uma das opções</w:t>
      </w:r>
      <w:r w:rsidRPr="0087206A">
        <w:rPr>
          <w:rFonts w:cs="Arial"/>
          <w:i/>
          <w:iCs/>
          <w:sz w:val="24"/>
          <w:szCs w:val="24"/>
        </w:rPr>
        <w:t xml:space="preserve"> acima, conforme o caso.</w:t>
      </w:r>
    </w:p>
    <w:p w14:paraId="292F46AB" w14:textId="77777777" w:rsidR="00821B4A" w:rsidRPr="0087206A" w:rsidRDefault="00821B4A" w:rsidP="006A7B7E">
      <w:pPr>
        <w:spacing w:before="120" w:after="120" w:line="240" w:lineRule="auto"/>
        <w:jc w:val="both"/>
        <w:rPr>
          <w:rFonts w:cs="Arial"/>
          <w:sz w:val="24"/>
          <w:szCs w:val="24"/>
        </w:rPr>
      </w:pPr>
    </w:p>
    <w:p w14:paraId="15B6D7A1" w14:textId="77777777" w:rsidR="00821B4A" w:rsidRPr="0087206A" w:rsidRDefault="00821B4A" w:rsidP="006A7B7E">
      <w:pPr>
        <w:spacing w:before="120" w:after="120" w:line="240" w:lineRule="auto"/>
        <w:jc w:val="both"/>
        <w:rPr>
          <w:rFonts w:cs="Arial"/>
          <w:sz w:val="24"/>
          <w:szCs w:val="24"/>
        </w:rPr>
      </w:pPr>
      <w:r w:rsidRPr="0087206A">
        <w:rPr>
          <w:rFonts w:cs="Arial"/>
          <w:sz w:val="24"/>
          <w:szCs w:val="24"/>
        </w:rPr>
        <w:t>Quanto ao Regime Especial Unificado de Arrecadação de Tributos e Contribuições devidos pelas Microempresas e das Empresas de Pequeno Porte – SIMPLES NACIONAL, DECLARAMOS que:</w:t>
      </w:r>
    </w:p>
    <w:tbl>
      <w:tblPr>
        <w:tblStyle w:val="Tabelacomgrade"/>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536"/>
      </w:tblGrid>
      <w:tr w:rsidR="00821B4A" w:rsidRPr="0087206A" w14:paraId="10BDA734" w14:textId="77777777" w:rsidTr="003D09E4">
        <w:tc>
          <w:tcPr>
            <w:tcW w:w="5240" w:type="dxa"/>
          </w:tcPr>
          <w:p w14:paraId="227AF63C" w14:textId="77777777" w:rsidR="00821B4A" w:rsidRPr="0087206A" w:rsidRDefault="003A1D60" w:rsidP="006A7B7E">
            <w:pPr>
              <w:spacing w:before="120" w:after="120" w:line="240" w:lineRule="auto"/>
              <w:rPr>
                <w:rFonts w:cs="Arial"/>
                <w:sz w:val="24"/>
                <w:szCs w:val="24"/>
              </w:rPr>
            </w:pPr>
            <w:sdt>
              <w:sdtPr>
                <w:rPr>
                  <w:rFonts w:cs="Arial"/>
                  <w:sz w:val="40"/>
                  <w:szCs w:val="40"/>
                </w:rPr>
                <w:id w:val="886373284"/>
                <w15:appearance w15:val="hidden"/>
                <w14:checkbox>
                  <w14:checked w14:val="0"/>
                  <w14:checkedState w14:val="2612" w14:font="MS Gothic"/>
                  <w14:uncheckedState w14:val="2610" w14:font="MS Gothic"/>
                </w14:checkbox>
              </w:sdtPr>
              <w:sdtEndPr/>
              <w:sdtContent>
                <w:r w:rsidR="00821B4A" w:rsidRPr="0087206A">
                  <w:rPr>
                    <w:rFonts w:ascii="MS Gothic" w:eastAsia="MS Gothic" w:hAnsi="MS Gothic" w:cs="Arial" w:hint="eastAsia"/>
                    <w:sz w:val="40"/>
                    <w:szCs w:val="40"/>
                  </w:rPr>
                  <w:t>☐</w:t>
                </w:r>
              </w:sdtContent>
            </w:sdt>
            <w:r w:rsidR="00821B4A" w:rsidRPr="0087206A">
              <w:rPr>
                <w:rFonts w:cs="Arial"/>
                <w:sz w:val="24"/>
                <w:szCs w:val="24"/>
              </w:rPr>
              <w:t xml:space="preserve"> </w:t>
            </w:r>
            <w:r w:rsidR="00821B4A" w:rsidRPr="0087206A">
              <w:rPr>
                <w:rFonts w:cs="Arial"/>
                <w:w w:val="90"/>
                <w:sz w:val="24"/>
                <w:szCs w:val="24"/>
              </w:rPr>
              <w:t>ESTAMOS REGULARMENTE INSCRITOS</w:t>
            </w:r>
          </w:p>
        </w:tc>
        <w:tc>
          <w:tcPr>
            <w:tcW w:w="4536" w:type="dxa"/>
          </w:tcPr>
          <w:p w14:paraId="62451EDB" w14:textId="77777777" w:rsidR="00821B4A" w:rsidRPr="0087206A" w:rsidRDefault="003A1D60" w:rsidP="006A7B7E">
            <w:pPr>
              <w:spacing w:before="120" w:after="120" w:line="240" w:lineRule="auto"/>
              <w:jc w:val="both"/>
              <w:rPr>
                <w:rFonts w:cs="Arial"/>
                <w:sz w:val="24"/>
                <w:szCs w:val="24"/>
              </w:rPr>
            </w:pPr>
            <w:sdt>
              <w:sdtPr>
                <w:rPr>
                  <w:rFonts w:cs="Arial"/>
                  <w:sz w:val="40"/>
                  <w:szCs w:val="40"/>
                </w:rPr>
                <w:id w:val="-2133393930"/>
                <w15:appearance w15:val="hidden"/>
                <w14:checkbox>
                  <w14:checked w14:val="0"/>
                  <w14:checkedState w14:val="2612" w14:font="MS Gothic"/>
                  <w14:uncheckedState w14:val="2610" w14:font="MS Gothic"/>
                </w14:checkbox>
              </w:sdtPr>
              <w:sdtEndPr/>
              <w:sdtContent>
                <w:r w:rsidR="00821B4A" w:rsidRPr="0087206A">
                  <w:rPr>
                    <w:rFonts w:ascii="MS Gothic" w:eastAsia="MS Gothic" w:hAnsi="MS Gothic" w:cs="Arial" w:hint="eastAsia"/>
                    <w:sz w:val="40"/>
                    <w:szCs w:val="40"/>
                  </w:rPr>
                  <w:t>☐</w:t>
                </w:r>
              </w:sdtContent>
            </w:sdt>
            <w:r w:rsidR="00821B4A" w:rsidRPr="0087206A">
              <w:rPr>
                <w:rFonts w:cs="Arial"/>
                <w:sz w:val="24"/>
                <w:szCs w:val="24"/>
              </w:rPr>
              <w:t xml:space="preserve"> NÃO ESTAMOS INSCRITOS</w:t>
            </w:r>
          </w:p>
        </w:tc>
      </w:tr>
    </w:tbl>
    <w:p w14:paraId="56C44217" w14:textId="77777777" w:rsidR="00821B4A" w:rsidRPr="0087206A" w:rsidRDefault="00821B4A" w:rsidP="006A7B7E">
      <w:pPr>
        <w:spacing w:before="120" w:after="120" w:line="240" w:lineRule="auto"/>
        <w:jc w:val="both"/>
        <w:rPr>
          <w:rFonts w:cs="Arial"/>
          <w:i/>
          <w:iCs/>
          <w:sz w:val="24"/>
          <w:szCs w:val="24"/>
        </w:rPr>
      </w:pPr>
      <w:r w:rsidRPr="0087206A">
        <w:rPr>
          <w:rFonts w:cs="Arial"/>
          <w:i/>
          <w:iCs/>
          <w:sz w:val="24"/>
          <w:szCs w:val="24"/>
        </w:rPr>
        <w:t xml:space="preserve">Observação: </w:t>
      </w:r>
      <w:r w:rsidRPr="0087206A">
        <w:rPr>
          <w:rFonts w:cs="Arial"/>
          <w:b/>
          <w:bCs/>
          <w:i/>
          <w:iCs/>
          <w:sz w:val="24"/>
          <w:szCs w:val="24"/>
        </w:rPr>
        <w:t xml:space="preserve">marcar apenas uma das opções </w:t>
      </w:r>
      <w:r w:rsidRPr="0087206A">
        <w:rPr>
          <w:rFonts w:cs="Arial"/>
          <w:i/>
          <w:iCs/>
          <w:sz w:val="24"/>
          <w:szCs w:val="24"/>
        </w:rPr>
        <w:t>acima, conforme o caso.</w:t>
      </w:r>
    </w:p>
    <w:p w14:paraId="42286225" w14:textId="77777777" w:rsidR="00821B4A" w:rsidRPr="0087206A" w:rsidRDefault="00821B4A" w:rsidP="006A7B7E">
      <w:pPr>
        <w:spacing w:before="120" w:after="120" w:line="240" w:lineRule="auto"/>
        <w:jc w:val="both"/>
        <w:rPr>
          <w:rFonts w:cs="Arial"/>
        </w:rPr>
      </w:pPr>
    </w:p>
    <w:p w14:paraId="2249ED99" w14:textId="77777777" w:rsidR="00821B4A" w:rsidRPr="0087206A" w:rsidRDefault="00821B4A" w:rsidP="006A7B7E">
      <w:pPr>
        <w:spacing w:before="120" w:after="120" w:line="240" w:lineRule="auto"/>
        <w:jc w:val="both"/>
        <w:rPr>
          <w:rFonts w:cs="Arial"/>
          <w:sz w:val="24"/>
          <w:szCs w:val="24"/>
        </w:rPr>
      </w:pPr>
      <w:r w:rsidRPr="0087206A">
        <w:rPr>
          <w:rFonts w:cs="Arial"/>
          <w:sz w:val="24"/>
          <w:szCs w:val="24"/>
        </w:rPr>
        <w:t>DECLARAMOS, ainda, que não existe qualquer impedimento entre os previstos nos incisos do § 4º do Artigo 3º da Lei Complementar nº 123, de 14.12.2006.</w:t>
      </w:r>
    </w:p>
    <w:p w14:paraId="092CDD5A" w14:textId="77777777" w:rsidR="00821B4A" w:rsidRPr="0087206A" w:rsidRDefault="00821B4A" w:rsidP="006A7B7E">
      <w:pPr>
        <w:spacing w:before="120" w:after="120" w:line="240" w:lineRule="auto"/>
        <w:jc w:val="both"/>
        <w:rPr>
          <w:rFonts w:cs="Arial"/>
        </w:rPr>
      </w:pPr>
    </w:p>
    <w:p w14:paraId="705D4634" w14:textId="77777777" w:rsidR="00821B4A" w:rsidRPr="0087206A" w:rsidRDefault="00821B4A" w:rsidP="006A7B7E">
      <w:pPr>
        <w:tabs>
          <w:tab w:val="num" w:pos="851"/>
        </w:tabs>
        <w:spacing w:before="120" w:after="120" w:line="240" w:lineRule="auto"/>
        <w:ind w:left="851"/>
        <w:jc w:val="right"/>
        <w:rPr>
          <w:rFonts w:cs="Arial"/>
          <w:iCs/>
          <w:sz w:val="24"/>
          <w:szCs w:val="24"/>
        </w:rPr>
      </w:pPr>
      <w:r w:rsidRPr="0087206A">
        <w:rPr>
          <w:rFonts w:cs="Arial"/>
          <w:iCs/>
          <w:sz w:val="24"/>
          <w:szCs w:val="24"/>
        </w:rPr>
        <w:t>..............................................................</w:t>
      </w:r>
    </w:p>
    <w:p w14:paraId="455B22EA" w14:textId="77777777" w:rsidR="00821B4A" w:rsidRPr="0087206A" w:rsidRDefault="00821B4A" w:rsidP="006A7B7E">
      <w:pPr>
        <w:tabs>
          <w:tab w:val="num" w:pos="851"/>
        </w:tabs>
        <w:spacing w:before="120" w:after="120" w:line="240" w:lineRule="auto"/>
        <w:ind w:left="851"/>
        <w:jc w:val="right"/>
        <w:rPr>
          <w:rFonts w:cs="Arial"/>
          <w:iCs/>
          <w:sz w:val="24"/>
          <w:szCs w:val="24"/>
        </w:rPr>
      </w:pPr>
      <w:r w:rsidRPr="0087206A">
        <w:rPr>
          <w:rFonts w:cs="Arial"/>
          <w:iCs/>
          <w:sz w:val="24"/>
          <w:szCs w:val="24"/>
        </w:rPr>
        <w:t>Local e Data</w:t>
      </w:r>
    </w:p>
    <w:p w14:paraId="545745BF" w14:textId="77777777" w:rsidR="00821B4A" w:rsidRPr="0087206A" w:rsidRDefault="00821B4A" w:rsidP="006A7B7E">
      <w:pPr>
        <w:tabs>
          <w:tab w:val="num" w:pos="851"/>
        </w:tabs>
        <w:spacing w:before="120" w:after="120" w:line="240" w:lineRule="auto"/>
        <w:ind w:left="851"/>
        <w:jc w:val="right"/>
        <w:rPr>
          <w:rFonts w:cs="Arial"/>
          <w:iCs/>
          <w:sz w:val="24"/>
          <w:szCs w:val="24"/>
        </w:rPr>
      </w:pPr>
    </w:p>
    <w:p w14:paraId="4261C6F1" w14:textId="77777777" w:rsidR="00821B4A" w:rsidRPr="0087206A" w:rsidRDefault="00821B4A" w:rsidP="006A7B7E">
      <w:pPr>
        <w:tabs>
          <w:tab w:val="num" w:pos="851"/>
        </w:tabs>
        <w:spacing w:before="120" w:after="120" w:line="240" w:lineRule="auto"/>
        <w:ind w:left="851"/>
        <w:jc w:val="right"/>
        <w:rPr>
          <w:rFonts w:cs="Arial"/>
          <w:iCs/>
          <w:sz w:val="24"/>
          <w:szCs w:val="24"/>
        </w:rPr>
      </w:pPr>
    </w:p>
    <w:p w14:paraId="3C19DE46" w14:textId="77777777" w:rsidR="00821B4A" w:rsidRPr="0087206A" w:rsidRDefault="00821B4A" w:rsidP="006A7B7E">
      <w:pPr>
        <w:tabs>
          <w:tab w:val="num" w:pos="851"/>
        </w:tabs>
        <w:spacing w:before="120" w:after="120" w:line="240" w:lineRule="auto"/>
        <w:ind w:left="851"/>
        <w:jc w:val="right"/>
        <w:rPr>
          <w:rFonts w:cs="Arial"/>
          <w:iCs/>
          <w:sz w:val="24"/>
          <w:szCs w:val="24"/>
        </w:rPr>
      </w:pPr>
    </w:p>
    <w:p w14:paraId="4770EB49" w14:textId="77777777" w:rsidR="00821B4A" w:rsidRPr="0087206A" w:rsidRDefault="00821B4A" w:rsidP="006A7B7E">
      <w:pPr>
        <w:tabs>
          <w:tab w:val="num" w:pos="851"/>
        </w:tabs>
        <w:spacing w:before="120" w:after="120" w:line="240" w:lineRule="auto"/>
        <w:ind w:left="851"/>
        <w:jc w:val="right"/>
        <w:rPr>
          <w:rFonts w:cs="Arial"/>
          <w:iCs/>
          <w:sz w:val="24"/>
          <w:szCs w:val="24"/>
        </w:rPr>
      </w:pPr>
      <w:r w:rsidRPr="0087206A">
        <w:rPr>
          <w:rFonts w:cs="Arial"/>
          <w:iCs/>
          <w:sz w:val="24"/>
          <w:szCs w:val="24"/>
        </w:rPr>
        <w:t>................................................................................................</w:t>
      </w:r>
    </w:p>
    <w:p w14:paraId="51FF30C7" w14:textId="77777777" w:rsidR="00821B4A" w:rsidRDefault="00821B4A" w:rsidP="006A7B7E">
      <w:pPr>
        <w:spacing w:before="120" w:after="120" w:line="240" w:lineRule="auto"/>
        <w:jc w:val="right"/>
        <w:rPr>
          <w:rFonts w:cs="Arial"/>
          <w:iCs/>
          <w:sz w:val="24"/>
          <w:szCs w:val="24"/>
        </w:rPr>
      </w:pPr>
      <w:r w:rsidRPr="0087206A">
        <w:rPr>
          <w:rFonts w:cs="Arial"/>
          <w:iCs/>
          <w:sz w:val="24"/>
          <w:szCs w:val="24"/>
        </w:rPr>
        <w:t>Nome, CPF e assinatura do representante legal da empresa</w:t>
      </w:r>
    </w:p>
    <w:p w14:paraId="4B8185E3" w14:textId="77777777" w:rsidR="003A1D60" w:rsidRDefault="003A1D60" w:rsidP="006A7B7E">
      <w:pPr>
        <w:spacing w:before="120" w:after="120" w:line="240" w:lineRule="auto"/>
        <w:jc w:val="right"/>
        <w:rPr>
          <w:rFonts w:cs="Arial"/>
          <w:iCs/>
          <w:sz w:val="24"/>
          <w:szCs w:val="24"/>
        </w:rPr>
      </w:pPr>
    </w:p>
    <w:p w14:paraId="47144A7D" w14:textId="77777777" w:rsidR="003A1D60" w:rsidRPr="003471DE" w:rsidRDefault="003A1D60" w:rsidP="006A7B7E">
      <w:pPr>
        <w:spacing w:before="120" w:after="120" w:line="240" w:lineRule="auto"/>
        <w:jc w:val="right"/>
        <w:rPr>
          <w:rFonts w:cs="Arial"/>
          <w:sz w:val="24"/>
          <w:szCs w:val="24"/>
        </w:rPr>
      </w:pPr>
    </w:p>
    <w:p w14:paraId="2454A555" w14:textId="1031CB30" w:rsidR="00B47067" w:rsidRDefault="00B47067" w:rsidP="00967D8C">
      <w:pPr>
        <w:pStyle w:val="Ttulo1"/>
        <w:pBdr>
          <w:bottom w:val="single" w:sz="12" w:space="1" w:color="auto"/>
        </w:pBdr>
        <w:rPr>
          <w:sz w:val="28"/>
          <w:szCs w:val="28"/>
        </w:rPr>
      </w:pPr>
      <w:bookmarkStart w:id="16" w:name="_Toc168902075"/>
      <w:bookmarkStart w:id="17" w:name="_Ref473048408"/>
      <w:bookmarkStart w:id="18" w:name="_Toc479345926"/>
      <w:r w:rsidRPr="00967D8C">
        <w:rPr>
          <w:sz w:val="28"/>
          <w:szCs w:val="28"/>
        </w:rPr>
        <w:lastRenderedPageBreak/>
        <w:t xml:space="preserve">ANEXO </w:t>
      </w:r>
      <w:r w:rsidR="008B0CFD" w:rsidRPr="00967D8C">
        <w:rPr>
          <w:sz w:val="28"/>
          <w:szCs w:val="28"/>
        </w:rPr>
        <w:t>X</w:t>
      </w:r>
      <w:bookmarkEnd w:id="16"/>
      <w:r w:rsidR="00967D8C" w:rsidRPr="00967D8C">
        <w:rPr>
          <w:sz w:val="28"/>
          <w:szCs w:val="28"/>
        </w:rPr>
        <w:t xml:space="preserve"> </w:t>
      </w:r>
      <w:r w:rsidR="00467529">
        <w:rPr>
          <w:sz w:val="28"/>
          <w:szCs w:val="28"/>
        </w:rPr>
        <w:t>–</w:t>
      </w:r>
      <w:r w:rsidR="00967D8C" w:rsidRPr="00967D8C">
        <w:rPr>
          <w:sz w:val="28"/>
          <w:szCs w:val="28"/>
        </w:rPr>
        <w:t xml:space="preserve"> </w:t>
      </w:r>
      <w:r w:rsidRPr="00967D8C">
        <w:rPr>
          <w:sz w:val="28"/>
          <w:szCs w:val="28"/>
        </w:rPr>
        <w:t>MINUTA DE PROCURAÇÃO</w:t>
      </w:r>
    </w:p>
    <w:p w14:paraId="5E576E17" w14:textId="77777777" w:rsidR="00B47067" w:rsidRPr="00D60949" w:rsidRDefault="00B47067" w:rsidP="00B47067">
      <w:pPr>
        <w:spacing w:after="0" w:line="240" w:lineRule="auto"/>
        <w:rPr>
          <w:rFonts w:cs="Arial"/>
          <w:sz w:val="24"/>
          <w:szCs w:val="24"/>
        </w:rPr>
      </w:pPr>
    </w:p>
    <w:p w14:paraId="04AFB641" w14:textId="77777777" w:rsidR="00C10C78" w:rsidRDefault="00C10C78" w:rsidP="00776040">
      <w:pPr>
        <w:spacing w:before="120" w:after="120" w:line="360" w:lineRule="auto"/>
        <w:jc w:val="both"/>
        <w:rPr>
          <w:rFonts w:cs="Arial"/>
          <w:bCs/>
          <w:i/>
          <w:iCs/>
          <w:sz w:val="24"/>
          <w:szCs w:val="24"/>
        </w:rPr>
      </w:pPr>
      <w:r>
        <w:rPr>
          <w:rFonts w:cs="Arial"/>
          <w:bCs/>
          <w:i/>
          <w:iCs/>
          <w:sz w:val="24"/>
          <w:szCs w:val="24"/>
        </w:rPr>
        <w:t>Observação: P</w:t>
      </w:r>
      <w:r w:rsidRPr="00CD795D">
        <w:rPr>
          <w:rFonts w:cs="Arial"/>
          <w:bCs/>
          <w:i/>
          <w:iCs/>
          <w:sz w:val="24"/>
          <w:szCs w:val="24"/>
        </w:rPr>
        <w:t>ara</w:t>
      </w:r>
      <w:r>
        <w:rPr>
          <w:rFonts w:cs="Arial"/>
          <w:bCs/>
          <w:i/>
          <w:iCs/>
          <w:sz w:val="24"/>
          <w:szCs w:val="24"/>
        </w:rPr>
        <w:t xml:space="preserve"> envio apenas no caso de a I</w:t>
      </w:r>
      <w:r w:rsidRPr="00CD795D">
        <w:rPr>
          <w:rFonts w:cs="Arial"/>
          <w:bCs/>
          <w:i/>
          <w:iCs/>
          <w:sz w:val="24"/>
          <w:szCs w:val="24"/>
        </w:rPr>
        <w:t>NTERESSADA</w:t>
      </w:r>
      <w:r>
        <w:rPr>
          <w:rFonts w:cs="Arial"/>
          <w:bCs/>
          <w:i/>
          <w:iCs/>
          <w:sz w:val="24"/>
          <w:szCs w:val="24"/>
        </w:rPr>
        <w:t xml:space="preserve"> querer indicar algum outorgado.</w:t>
      </w:r>
    </w:p>
    <w:p w14:paraId="75D5F39B" w14:textId="77777777" w:rsidR="00C10C78" w:rsidRPr="003471DE" w:rsidRDefault="00C10C78" w:rsidP="00776040">
      <w:pPr>
        <w:spacing w:before="120" w:after="120" w:line="360" w:lineRule="auto"/>
        <w:ind w:left="1985" w:hanging="1985"/>
        <w:jc w:val="both"/>
        <w:rPr>
          <w:rFonts w:cs="Arial"/>
          <w:sz w:val="24"/>
          <w:szCs w:val="24"/>
        </w:rPr>
      </w:pPr>
      <w:r w:rsidRPr="003471DE">
        <w:rPr>
          <w:rFonts w:cs="Arial"/>
          <w:b/>
          <w:sz w:val="24"/>
          <w:szCs w:val="24"/>
        </w:rPr>
        <w:t>OUTORGANTE:</w:t>
      </w:r>
      <w:r w:rsidRPr="003471DE">
        <w:rPr>
          <w:rFonts w:cs="Arial"/>
          <w:b/>
          <w:sz w:val="24"/>
          <w:szCs w:val="24"/>
        </w:rPr>
        <w:tab/>
      </w:r>
      <w:r w:rsidRPr="003471DE">
        <w:rPr>
          <w:rFonts w:cs="Arial"/>
          <w:sz w:val="24"/>
          <w:szCs w:val="24"/>
        </w:rPr>
        <w:t>(nome, endereço, razão social etc.)</w:t>
      </w:r>
    </w:p>
    <w:p w14:paraId="2BEF7719" w14:textId="77777777" w:rsidR="00C10C78" w:rsidRPr="003471DE" w:rsidRDefault="00C10C78" w:rsidP="00776040">
      <w:pPr>
        <w:spacing w:before="120" w:after="120" w:line="360" w:lineRule="auto"/>
        <w:ind w:left="1985" w:hanging="1985"/>
        <w:jc w:val="both"/>
        <w:rPr>
          <w:rFonts w:cs="Arial"/>
          <w:b/>
          <w:sz w:val="24"/>
          <w:szCs w:val="24"/>
        </w:rPr>
      </w:pPr>
    </w:p>
    <w:p w14:paraId="1CB8C23E" w14:textId="77777777" w:rsidR="00C10C78" w:rsidRPr="003471DE" w:rsidRDefault="00C10C78" w:rsidP="00776040">
      <w:pPr>
        <w:spacing w:before="120" w:after="120" w:line="360" w:lineRule="auto"/>
        <w:ind w:left="1985" w:hanging="1985"/>
        <w:jc w:val="both"/>
        <w:rPr>
          <w:rFonts w:cs="Arial"/>
          <w:sz w:val="24"/>
          <w:szCs w:val="24"/>
        </w:rPr>
      </w:pPr>
      <w:r w:rsidRPr="003471DE">
        <w:rPr>
          <w:rFonts w:cs="Arial"/>
          <w:b/>
          <w:sz w:val="24"/>
          <w:szCs w:val="24"/>
        </w:rPr>
        <w:t>OUTORGADO:</w:t>
      </w:r>
      <w:r w:rsidRPr="003471DE">
        <w:rPr>
          <w:rFonts w:cs="Arial"/>
          <w:b/>
          <w:sz w:val="24"/>
          <w:szCs w:val="24"/>
        </w:rPr>
        <w:tab/>
      </w:r>
      <w:r w:rsidRPr="003471DE">
        <w:rPr>
          <w:rFonts w:cs="Arial"/>
          <w:sz w:val="24"/>
          <w:szCs w:val="24"/>
        </w:rPr>
        <w:t>(nome e qualificação do representante)</w:t>
      </w:r>
    </w:p>
    <w:p w14:paraId="770074ED" w14:textId="77777777" w:rsidR="00C10C78" w:rsidRPr="003471DE" w:rsidRDefault="00C10C78" w:rsidP="00776040">
      <w:pPr>
        <w:spacing w:before="120" w:after="120" w:line="360" w:lineRule="auto"/>
        <w:ind w:left="1985" w:hanging="1985"/>
        <w:jc w:val="both"/>
        <w:rPr>
          <w:rFonts w:cs="Arial"/>
          <w:sz w:val="24"/>
          <w:szCs w:val="24"/>
        </w:rPr>
      </w:pPr>
    </w:p>
    <w:p w14:paraId="7C83CF6E" w14:textId="76375498" w:rsidR="00C10C78" w:rsidRPr="003471DE" w:rsidRDefault="00C10C78" w:rsidP="00776040">
      <w:pPr>
        <w:spacing w:before="120" w:after="120" w:line="360" w:lineRule="auto"/>
        <w:ind w:left="1985" w:hanging="1985"/>
        <w:jc w:val="both"/>
        <w:rPr>
          <w:rFonts w:cs="Arial"/>
          <w:sz w:val="24"/>
          <w:szCs w:val="24"/>
        </w:rPr>
      </w:pPr>
      <w:r w:rsidRPr="003471DE">
        <w:rPr>
          <w:rFonts w:cs="Arial"/>
          <w:b/>
          <w:sz w:val="24"/>
          <w:szCs w:val="24"/>
        </w:rPr>
        <w:t>OBJETO:</w:t>
      </w:r>
      <w:r w:rsidRPr="003471DE">
        <w:rPr>
          <w:rFonts w:cs="Arial"/>
          <w:b/>
          <w:sz w:val="24"/>
          <w:szCs w:val="24"/>
        </w:rPr>
        <w:tab/>
      </w:r>
      <w:r w:rsidRPr="003471DE">
        <w:rPr>
          <w:rFonts w:cs="Arial"/>
          <w:sz w:val="24"/>
          <w:szCs w:val="24"/>
        </w:rPr>
        <w:t xml:space="preserve">representar a outorgante perante o Banco do Brasil S.A., no processo de </w:t>
      </w:r>
      <w:r w:rsidRPr="003471DE">
        <w:rPr>
          <w:rFonts w:cs="Arial"/>
          <w:b/>
          <w:sz w:val="24"/>
          <w:szCs w:val="24"/>
        </w:rPr>
        <w:t xml:space="preserve">CREDENCIAMENTO </w:t>
      </w:r>
      <w:sdt>
        <w:sdtPr>
          <w:rPr>
            <w:rFonts w:cs="Arial"/>
            <w:b/>
            <w:sz w:val="24"/>
            <w:szCs w:val="24"/>
          </w:rPr>
          <w:alias w:val="Título"/>
          <w:tag w:val=""/>
          <w:id w:val="-443921977"/>
          <w:placeholder>
            <w:docPart w:val="7AD460BD21334635BC79F9109FD6DA8A"/>
          </w:placeholder>
          <w:dataBinding w:prefixMappings="xmlns:ns0='http://purl.org/dc/elements/1.1/' xmlns:ns1='http://schemas.openxmlformats.org/package/2006/metadata/core-properties' " w:xpath="/ns1:coreProperties[1]/ns0:title[1]" w:storeItemID="{6C3C8BC8-F283-45AE-878A-BAB7291924A1}"/>
          <w:text/>
        </w:sdtPr>
        <w:sdtEndPr/>
        <w:sdtContent>
          <w:r>
            <w:rPr>
              <w:rFonts w:cs="Arial"/>
              <w:b/>
              <w:sz w:val="24"/>
              <w:szCs w:val="24"/>
            </w:rPr>
            <w:t>2024/00940(7421)</w:t>
          </w:r>
        </w:sdtContent>
      </w:sdt>
    </w:p>
    <w:p w14:paraId="56823275" w14:textId="77777777" w:rsidR="00C10C78" w:rsidRPr="003471DE" w:rsidRDefault="00C10C78" w:rsidP="00776040">
      <w:pPr>
        <w:spacing w:before="120" w:after="120" w:line="360" w:lineRule="auto"/>
        <w:ind w:left="1701" w:hanging="1701"/>
        <w:jc w:val="both"/>
        <w:rPr>
          <w:rFonts w:cs="Arial"/>
          <w:sz w:val="24"/>
          <w:szCs w:val="24"/>
        </w:rPr>
      </w:pPr>
    </w:p>
    <w:p w14:paraId="5BD6A60B" w14:textId="77777777" w:rsidR="00C10C78" w:rsidRPr="003471DE" w:rsidRDefault="00C10C78" w:rsidP="00776040">
      <w:pPr>
        <w:spacing w:before="120" w:after="120" w:line="360" w:lineRule="auto"/>
        <w:ind w:left="1985" w:hanging="1985"/>
        <w:jc w:val="both"/>
        <w:rPr>
          <w:rFonts w:cs="Arial"/>
          <w:sz w:val="24"/>
          <w:szCs w:val="24"/>
        </w:rPr>
      </w:pPr>
      <w:r w:rsidRPr="003471DE">
        <w:rPr>
          <w:rFonts w:cs="Arial"/>
          <w:b/>
          <w:sz w:val="24"/>
          <w:szCs w:val="24"/>
        </w:rPr>
        <w:t>PODERES:</w:t>
      </w:r>
      <w:r w:rsidRPr="003471DE">
        <w:rPr>
          <w:rFonts w:cs="Arial"/>
          <w:b/>
          <w:sz w:val="24"/>
          <w:szCs w:val="24"/>
        </w:rPr>
        <w:tab/>
      </w:r>
      <w:r w:rsidRPr="003471DE">
        <w:rPr>
          <w:rFonts w:cs="Arial"/>
          <w:sz w:val="24"/>
          <w:szCs w:val="24"/>
        </w:rPr>
        <w:t>retirar editais, apresentar documentação, participar de sessões públicas de abertura de envelopes, assinar as respectivas atas, registrar ocorrências, formular impugnações, interpor recursos, renunciar ao direito de recursos, bem como assinar todos e quaisquer documentos indispensáveis ao bom e fiel cumprimento do presente mandato.</w:t>
      </w:r>
    </w:p>
    <w:p w14:paraId="54ACD148" w14:textId="77777777" w:rsidR="00C10C78" w:rsidRPr="003471DE" w:rsidRDefault="00C10C78" w:rsidP="00776040">
      <w:pPr>
        <w:spacing w:before="120" w:after="120" w:line="360" w:lineRule="auto"/>
        <w:jc w:val="both"/>
        <w:rPr>
          <w:rFonts w:cs="Arial"/>
          <w:sz w:val="24"/>
          <w:szCs w:val="24"/>
        </w:rPr>
      </w:pPr>
    </w:p>
    <w:p w14:paraId="04E59678" w14:textId="77777777" w:rsidR="00C10C78" w:rsidRPr="003471DE" w:rsidRDefault="00C10C78" w:rsidP="00776040">
      <w:pPr>
        <w:spacing w:before="120" w:after="120" w:line="360" w:lineRule="auto"/>
        <w:jc w:val="both"/>
        <w:rPr>
          <w:rFonts w:cs="Arial"/>
          <w:sz w:val="24"/>
          <w:szCs w:val="24"/>
        </w:rPr>
      </w:pPr>
      <w:r w:rsidRPr="003471DE">
        <w:rPr>
          <w:rFonts w:cs="Arial"/>
          <w:sz w:val="24"/>
          <w:szCs w:val="24"/>
        </w:rPr>
        <w:t>LOCAL E DATA</w:t>
      </w:r>
    </w:p>
    <w:p w14:paraId="76CA2EDD" w14:textId="77777777" w:rsidR="00C10C78" w:rsidRPr="003471DE" w:rsidRDefault="00C10C78" w:rsidP="00C10C78">
      <w:pPr>
        <w:jc w:val="both"/>
        <w:rPr>
          <w:rFonts w:cs="Arial"/>
          <w:sz w:val="24"/>
          <w:szCs w:val="24"/>
        </w:rPr>
      </w:pPr>
    </w:p>
    <w:p w14:paraId="4574DA1B" w14:textId="77777777" w:rsidR="00C10C78" w:rsidRPr="003471DE" w:rsidRDefault="00C10C78" w:rsidP="00C10C78">
      <w:pPr>
        <w:jc w:val="both"/>
        <w:rPr>
          <w:rFonts w:cs="Arial"/>
          <w:sz w:val="24"/>
          <w:szCs w:val="24"/>
        </w:rPr>
      </w:pPr>
      <w:r w:rsidRPr="003471DE">
        <w:rPr>
          <w:rFonts w:cs="Arial"/>
          <w:sz w:val="24"/>
          <w:szCs w:val="24"/>
        </w:rPr>
        <w:t>ASSINATURA</w:t>
      </w:r>
    </w:p>
    <w:p w14:paraId="2EE02789" w14:textId="77777777" w:rsidR="00C10C78" w:rsidRPr="003471DE" w:rsidRDefault="00C10C78" w:rsidP="00C10C78">
      <w:pPr>
        <w:jc w:val="both"/>
        <w:rPr>
          <w:rFonts w:cs="Arial"/>
          <w:sz w:val="18"/>
        </w:rPr>
      </w:pPr>
    </w:p>
    <w:p w14:paraId="63BDC172" w14:textId="77777777" w:rsidR="00C10C78" w:rsidRPr="003471DE" w:rsidRDefault="00C10C78" w:rsidP="00C10C78">
      <w:pPr>
        <w:jc w:val="both"/>
        <w:rPr>
          <w:rFonts w:cs="Arial"/>
          <w:sz w:val="18"/>
        </w:rPr>
      </w:pPr>
    </w:p>
    <w:p w14:paraId="01B329DB" w14:textId="77777777" w:rsidR="00C10C78" w:rsidRPr="003471DE" w:rsidRDefault="00C10C78" w:rsidP="00C10C78">
      <w:pPr>
        <w:jc w:val="both"/>
        <w:rPr>
          <w:rFonts w:cs="Arial"/>
          <w:sz w:val="18"/>
        </w:rPr>
      </w:pPr>
    </w:p>
    <w:p w14:paraId="51595833" w14:textId="77777777" w:rsidR="00C10C78" w:rsidRPr="003471DE" w:rsidRDefault="00C10C78" w:rsidP="00C10C78">
      <w:pPr>
        <w:jc w:val="both"/>
        <w:rPr>
          <w:rFonts w:cs="Arial"/>
          <w:sz w:val="24"/>
          <w:szCs w:val="24"/>
        </w:rPr>
      </w:pPr>
    </w:p>
    <w:p w14:paraId="6B998BB9" w14:textId="77777777" w:rsidR="00C10C78" w:rsidRPr="003471DE" w:rsidRDefault="00C10C78" w:rsidP="00776040">
      <w:pPr>
        <w:spacing w:before="120" w:after="120" w:line="360" w:lineRule="auto"/>
        <w:jc w:val="both"/>
        <w:rPr>
          <w:rFonts w:cs="Arial"/>
          <w:sz w:val="24"/>
          <w:szCs w:val="24"/>
        </w:rPr>
      </w:pPr>
      <w:r w:rsidRPr="003471DE">
        <w:rPr>
          <w:rFonts w:cs="Arial"/>
          <w:b/>
          <w:sz w:val="24"/>
          <w:szCs w:val="24"/>
        </w:rPr>
        <w:t>Observação:</w:t>
      </w:r>
      <w:r w:rsidRPr="003471DE">
        <w:rPr>
          <w:rFonts w:cs="Arial"/>
          <w:sz w:val="24"/>
          <w:szCs w:val="24"/>
        </w:rPr>
        <w:t xml:space="preserve"> A presente procuração deverá ser assinada por representante legal da empresa interessada em participar do processo de Credenciamento, com firma reconhecida em cartório.</w:t>
      </w:r>
    </w:p>
    <w:bookmarkEnd w:id="17"/>
    <w:bookmarkEnd w:id="18"/>
    <w:sectPr w:rsidR="00C10C78" w:rsidRPr="003471DE" w:rsidSect="003A1D60">
      <w:pgSz w:w="11906" w:h="16838" w:code="9"/>
      <w:pgMar w:top="1418" w:right="1134" w:bottom="1134" w:left="1418" w:header="68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84849" w14:textId="77777777" w:rsidR="00371430" w:rsidRDefault="00371430" w:rsidP="00661113">
      <w:pPr>
        <w:spacing w:after="0" w:line="240" w:lineRule="auto"/>
      </w:pPr>
      <w:r>
        <w:separator/>
      </w:r>
    </w:p>
    <w:p w14:paraId="1CA9F702" w14:textId="77777777" w:rsidR="00371430" w:rsidRDefault="00371430"/>
  </w:endnote>
  <w:endnote w:type="continuationSeparator" w:id="0">
    <w:p w14:paraId="22E36855" w14:textId="77777777" w:rsidR="00371430" w:rsidRDefault="00371430" w:rsidP="00661113">
      <w:pPr>
        <w:spacing w:after="0" w:line="240" w:lineRule="auto"/>
      </w:pPr>
      <w:r>
        <w:continuationSeparator/>
      </w:r>
    </w:p>
    <w:p w14:paraId="092643F9" w14:textId="77777777" w:rsidR="00371430" w:rsidRDefault="00371430"/>
  </w:endnote>
  <w:endnote w:type="continuationNotice" w:id="1">
    <w:p w14:paraId="53F91860" w14:textId="77777777" w:rsidR="00371430" w:rsidRDefault="003714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Monotype Sorts">
    <w:altName w:val="Segoe UI 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onospaced">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MSGothic">
    <w:altName w:val="Cambria"/>
    <w:panose1 w:val="00000000000000000000"/>
    <w:charset w:val="00"/>
    <w:family w:val="roman"/>
    <w:notTrueType/>
    <w:pitch w:val="default"/>
  </w:font>
  <w:font w:name="Helvetica-Obliq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53BA8" w14:textId="77777777" w:rsidR="00371430" w:rsidRDefault="00371430" w:rsidP="00661113">
      <w:pPr>
        <w:spacing w:after="0" w:line="240" w:lineRule="auto"/>
      </w:pPr>
      <w:r>
        <w:separator/>
      </w:r>
    </w:p>
    <w:p w14:paraId="732E5413" w14:textId="77777777" w:rsidR="00371430" w:rsidRDefault="00371430"/>
  </w:footnote>
  <w:footnote w:type="continuationSeparator" w:id="0">
    <w:p w14:paraId="18A92F5A" w14:textId="77777777" w:rsidR="00371430" w:rsidRDefault="00371430" w:rsidP="00661113">
      <w:pPr>
        <w:spacing w:after="0" w:line="240" w:lineRule="auto"/>
      </w:pPr>
      <w:r>
        <w:continuationSeparator/>
      </w:r>
    </w:p>
    <w:p w14:paraId="2D8A5561" w14:textId="77777777" w:rsidR="00371430" w:rsidRDefault="00371430"/>
  </w:footnote>
  <w:footnote w:type="continuationNotice" w:id="1">
    <w:p w14:paraId="51A549DA" w14:textId="77777777" w:rsidR="00371430" w:rsidRDefault="003714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957AB" w14:textId="77777777" w:rsidR="00F01B26" w:rsidRPr="00B839A7" w:rsidRDefault="00F01B26" w:rsidP="00F01B26">
    <w:pPr>
      <w:pStyle w:val="Cabealho"/>
      <w:pBdr>
        <w:bottom w:val="single" w:sz="4" w:space="4" w:color="auto"/>
      </w:pBdr>
      <w:spacing w:after="0" w:line="240" w:lineRule="auto"/>
      <w:rPr>
        <w:rFonts w:ascii="Arial" w:hAnsi="Arial" w:cs="Arial"/>
        <w:b w:val="0"/>
        <w:bCs/>
        <w:sz w:val="20"/>
        <w:szCs w:val="20"/>
      </w:rPr>
    </w:pPr>
    <w:r w:rsidRPr="00967052">
      <w:rPr>
        <w:rFonts w:ascii="Arial" w:hAnsi="Arial" w:cs="Arial"/>
        <w:b w:val="0"/>
        <w:bCs/>
        <w:sz w:val="16"/>
        <w:szCs w:val="16"/>
      </w:rPr>
      <w:t>Edital de credenciamento</w:t>
    </w:r>
    <w:r w:rsidRPr="00967052">
      <w:rPr>
        <w:rFonts w:ascii="Arial" w:hAnsi="Arial" w:cs="Arial"/>
        <w:sz w:val="16"/>
        <w:szCs w:val="16"/>
      </w:rPr>
      <w:t xml:space="preserve"> 2024/00940(7421) - </w:t>
    </w:r>
    <w:r w:rsidRPr="00967052">
      <w:rPr>
        <w:rFonts w:ascii="Arial" w:hAnsi="Arial" w:cs="Arial"/>
        <w:b w:val="0"/>
        <w:bCs/>
        <w:sz w:val="16"/>
        <w:szCs w:val="16"/>
      </w:rPr>
      <w:t>Prestação de serviços técnicos profissionais relacionados a avaliação de bens, estudo de viabilidade técnica, análise prévia de empreendimento, análise técnica, vistoria, vistoria para diagnóstico de danos físicos, relatório de acompanhamento de empreendimentos, orçamentos, assistência técnica judicial e relatório complementar voltados ao CRÉDITO IMOBILIÁRIO ou aquisição por CONSÓRCIO</w:t>
    </w:r>
    <w:r>
      <w:rPr>
        <w:rFonts w:ascii="Arial" w:hAnsi="Arial" w:cs="Arial"/>
        <w:b w:val="0"/>
        <w:bCs/>
        <w:sz w:val="16"/>
        <w:szCs w:val="16"/>
      </w:rPr>
      <w:t>.</w:t>
    </w:r>
  </w:p>
  <w:p w14:paraId="65E13629" w14:textId="77777777" w:rsidR="00CE1487" w:rsidRPr="00E42E06" w:rsidRDefault="00CE1487">
    <w:pPr>
      <w:pStyle w:val="Cabealho"/>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91"/>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94"/>
    <w:lvl w:ilvl="0">
      <w:start w:val="1"/>
      <w:numFmt w:val="lowerLetter"/>
      <w:lvlText w:val="%1)"/>
      <w:lvlJc w:val="left"/>
      <w:pPr>
        <w:tabs>
          <w:tab w:val="num" w:pos="720"/>
        </w:tabs>
        <w:ind w:left="720" w:hanging="360"/>
      </w:pPr>
    </w:lvl>
  </w:abstractNum>
  <w:abstractNum w:abstractNumId="2" w15:restartNumberingAfterBreak="0">
    <w:nsid w:val="00000013"/>
    <w:multiLevelType w:val="multilevel"/>
    <w:tmpl w:val="00000013"/>
    <w:name w:val="WW8Num131"/>
    <w:lvl w:ilvl="0">
      <w:start w:val="8"/>
      <w:numFmt w:val="decimal"/>
      <w:lvlText w:val="%1"/>
      <w:lvlJc w:val="left"/>
      <w:pPr>
        <w:tabs>
          <w:tab w:val="num" w:pos="435"/>
        </w:tabs>
        <w:ind w:left="435" w:hanging="435"/>
      </w:pPr>
      <w:rPr>
        <w:rFonts w:ascii="Arial" w:hAnsi="Arial"/>
        <w:i w:val="0"/>
      </w:rPr>
    </w:lvl>
    <w:lvl w:ilvl="1">
      <w:start w:val="2"/>
      <w:numFmt w:val="decimal"/>
      <w:lvlText w:val="%1.%2"/>
      <w:lvlJc w:val="left"/>
      <w:pPr>
        <w:tabs>
          <w:tab w:val="num" w:pos="435"/>
        </w:tabs>
        <w:ind w:left="435" w:hanging="435"/>
      </w:pPr>
      <w:rPr>
        <w:rFonts w:ascii="Arial" w:hAnsi="Arial"/>
        <w:i w:val="0"/>
      </w:rPr>
    </w:lvl>
    <w:lvl w:ilvl="2">
      <w:start w:val="2"/>
      <w:numFmt w:val="decimal"/>
      <w:lvlText w:val="%1.%2.%3"/>
      <w:lvlJc w:val="left"/>
      <w:pPr>
        <w:tabs>
          <w:tab w:val="num" w:pos="720"/>
        </w:tabs>
        <w:ind w:left="720" w:hanging="720"/>
      </w:pPr>
      <w:rPr>
        <w:rFonts w:ascii="Arial" w:hAnsi="Arial"/>
        <w:i w:val="0"/>
      </w:rPr>
    </w:lvl>
    <w:lvl w:ilvl="3">
      <w:start w:val="1"/>
      <w:numFmt w:val="decimal"/>
      <w:lvlText w:val="%1.%2.%3.%4"/>
      <w:lvlJc w:val="left"/>
      <w:pPr>
        <w:tabs>
          <w:tab w:val="num" w:pos="720"/>
        </w:tabs>
        <w:ind w:left="720" w:hanging="720"/>
      </w:pPr>
      <w:rPr>
        <w:rFonts w:ascii="Arial" w:hAnsi="Arial"/>
        <w:i w:val="0"/>
      </w:rPr>
    </w:lvl>
    <w:lvl w:ilvl="4">
      <w:start w:val="1"/>
      <w:numFmt w:val="decimal"/>
      <w:lvlText w:val="%1.%2.%3.%4.%5"/>
      <w:lvlJc w:val="left"/>
      <w:pPr>
        <w:tabs>
          <w:tab w:val="num" w:pos="1080"/>
        </w:tabs>
        <w:ind w:left="1080" w:hanging="1080"/>
      </w:pPr>
      <w:rPr>
        <w:rFonts w:ascii="Arial" w:hAnsi="Arial"/>
        <w:i w:val="0"/>
      </w:rPr>
    </w:lvl>
    <w:lvl w:ilvl="5">
      <w:start w:val="1"/>
      <w:numFmt w:val="decimal"/>
      <w:lvlText w:val="%1.%2.%3.%4.%5.%6"/>
      <w:lvlJc w:val="left"/>
      <w:pPr>
        <w:tabs>
          <w:tab w:val="num" w:pos="1080"/>
        </w:tabs>
        <w:ind w:left="1080" w:hanging="1080"/>
      </w:pPr>
      <w:rPr>
        <w:rFonts w:ascii="Arial" w:hAnsi="Arial"/>
        <w:i w:val="0"/>
      </w:rPr>
    </w:lvl>
    <w:lvl w:ilvl="6">
      <w:start w:val="1"/>
      <w:numFmt w:val="decimal"/>
      <w:lvlText w:val="%1.%2.%3.%4.%5.%6.%7"/>
      <w:lvlJc w:val="left"/>
      <w:pPr>
        <w:tabs>
          <w:tab w:val="num" w:pos="1440"/>
        </w:tabs>
        <w:ind w:left="1440" w:hanging="1440"/>
      </w:pPr>
      <w:rPr>
        <w:rFonts w:ascii="Arial" w:hAnsi="Arial"/>
        <w:i w:val="0"/>
      </w:rPr>
    </w:lvl>
    <w:lvl w:ilvl="7">
      <w:start w:val="1"/>
      <w:numFmt w:val="decimal"/>
      <w:lvlText w:val="%1.%2.%3.%4.%5.%6.%7.%8"/>
      <w:lvlJc w:val="left"/>
      <w:pPr>
        <w:tabs>
          <w:tab w:val="num" w:pos="1440"/>
        </w:tabs>
        <w:ind w:left="1440" w:hanging="1440"/>
      </w:pPr>
      <w:rPr>
        <w:rFonts w:ascii="Arial" w:hAnsi="Arial"/>
        <w:i w:val="0"/>
      </w:rPr>
    </w:lvl>
    <w:lvl w:ilvl="8">
      <w:start w:val="1"/>
      <w:numFmt w:val="decimal"/>
      <w:lvlText w:val="%1.%2.%3.%4.%5.%6.%7.%8.%9"/>
      <w:lvlJc w:val="left"/>
      <w:pPr>
        <w:tabs>
          <w:tab w:val="num" w:pos="1800"/>
        </w:tabs>
        <w:ind w:left="1800" w:hanging="1800"/>
      </w:pPr>
      <w:rPr>
        <w:rFonts w:ascii="Arial" w:hAnsi="Arial"/>
        <w:i w:val="0"/>
      </w:rPr>
    </w:lvl>
  </w:abstractNum>
  <w:abstractNum w:abstractNumId="3" w15:restartNumberingAfterBreak="0">
    <w:nsid w:val="0000006A"/>
    <w:multiLevelType w:val="multilevel"/>
    <w:tmpl w:val="D1FC5FB2"/>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93C6C20"/>
    <w:multiLevelType w:val="hybridMultilevel"/>
    <w:tmpl w:val="4A121F02"/>
    <w:lvl w:ilvl="0" w:tplc="07580D1E">
      <w:start w:val="1"/>
      <w:numFmt w:val="lowerLetter"/>
      <w:lvlText w:val="%1)"/>
      <w:lvlJc w:val="left"/>
      <w:pPr>
        <w:ind w:left="708" w:hanging="360"/>
      </w:pPr>
      <w:rPr>
        <w:rFonts w:ascii="Arial" w:hAnsi="Arial" w:cs="Arial" w:hint="default"/>
        <w:sz w:val="20"/>
        <w:szCs w:val="20"/>
      </w:rPr>
    </w:lvl>
    <w:lvl w:ilvl="1" w:tplc="04160019">
      <w:start w:val="1"/>
      <w:numFmt w:val="lowerLetter"/>
      <w:lvlText w:val="%2."/>
      <w:lvlJc w:val="left"/>
      <w:pPr>
        <w:ind w:left="1428" w:hanging="360"/>
      </w:pPr>
    </w:lvl>
    <w:lvl w:ilvl="2" w:tplc="0416001B" w:tentative="1">
      <w:start w:val="1"/>
      <w:numFmt w:val="lowerRoman"/>
      <w:lvlText w:val="%3."/>
      <w:lvlJc w:val="right"/>
      <w:pPr>
        <w:ind w:left="2148" w:hanging="180"/>
      </w:pPr>
    </w:lvl>
    <w:lvl w:ilvl="3" w:tplc="0416000F" w:tentative="1">
      <w:start w:val="1"/>
      <w:numFmt w:val="decimal"/>
      <w:lvlText w:val="%4."/>
      <w:lvlJc w:val="left"/>
      <w:pPr>
        <w:ind w:left="2868" w:hanging="360"/>
      </w:pPr>
    </w:lvl>
    <w:lvl w:ilvl="4" w:tplc="04160019" w:tentative="1">
      <w:start w:val="1"/>
      <w:numFmt w:val="lowerLetter"/>
      <w:lvlText w:val="%5."/>
      <w:lvlJc w:val="left"/>
      <w:pPr>
        <w:ind w:left="3588" w:hanging="360"/>
      </w:pPr>
    </w:lvl>
    <w:lvl w:ilvl="5" w:tplc="0416001B" w:tentative="1">
      <w:start w:val="1"/>
      <w:numFmt w:val="lowerRoman"/>
      <w:lvlText w:val="%6."/>
      <w:lvlJc w:val="right"/>
      <w:pPr>
        <w:ind w:left="4308" w:hanging="180"/>
      </w:pPr>
    </w:lvl>
    <w:lvl w:ilvl="6" w:tplc="0416000F" w:tentative="1">
      <w:start w:val="1"/>
      <w:numFmt w:val="decimal"/>
      <w:lvlText w:val="%7."/>
      <w:lvlJc w:val="left"/>
      <w:pPr>
        <w:ind w:left="5028" w:hanging="360"/>
      </w:pPr>
    </w:lvl>
    <w:lvl w:ilvl="7" w:tplc="04160019" w:tentative="1">
      <w:start w:val="1"/>
      <w:numFmt w:val="lowerLetter"/>
      <w:lvlText w:val="%8."/>
      <w:lvlJc w:val="left"/>
      <w:pPr>
        <w:ind w:left="5748" w:hanging="360"/>
      </w:pPr>
    </w:lvl>
    <w:lvl w:ilvl="8" w:tplc="0416001B" w:tentative="1">
      <w:start w:val="1"/>
      <w:numFmt w:val="lowerRoman"/>
      <w:lvlText w:val="%9."/>
      <w:lvlJc w:val="right"/>
      <w:pPr>
        <w:ind w:left="6468" w:hanging="180"/>
      </w:pPr>
    </w:lvl>
  </w:abstractNum>
  <w:abstractNum w:abstractNumId="5" w15:restartNumberingAfterBreak="0">
    <w:nsid w:val="0D38604D"/>
    <w:multiLevelType w:val="multilevel"/>
    <w:tmpl w:val="0416001D"/>
    <w:styleLink w:val="Estilo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672DF3"/>
    <w:multiLevelType w:val="hybridMultilevel"/>
    <w:tmpl w:val="EF8EA1D8"/>
    <w:lvl w:ilvl="0" w:tplc="6E50500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453A38"/>
    <w:multiLevelType w:val="hybridMultilevel"/>
    <w:tmpl w:val="450C5AE8"/>
    <w:lvl w:ilvl="0" w:tplc="04160017">
      <w:start w:val="1"/>
      <w:numFmt w:val="lowerLetter"/>
      <w:lvlText w:val="%1)"/>
      <w:lvlJc w:val="left"/>
      <w:pPr>
        <w:ind w:left="720" w:hanging="360"/>
      </w:pPr>
    </w:lvl>
    <w:lvl w:ilvl="1" w:tplc="DD9666DC">
      <w:start w:val="1"/>
      <w:numFmt w:val="lowerLetter"/>
      <w:lvlText w:val="%2."/>
      <w:lvlJc w:val="left"/>
      <w:pPr>
        <w:ind w:left="1440" w:hanging="360"/>
      </w:pPr>
    </w:lvl>
    <w:lvl w:ilvl="2" w:tplc="770A2B6C">
      <w:start w:val="1"/>
      <w:numFmt w:val="lowerRoman"/>
      <w:lvlText w:val="%3."/>
      <w:lvlJc w:val="right"/>
      <w:pPr>
        <w:ind w:left="2160" w:hanging="180"/>
      </w:pPr>
    </w:lvl>
    <w:lvl w:ilvl="3" w:tplc="4762EE48">
      <w:start w:val="1"/>
      <w:numFmt w:val="decimal"/>
      <w:lvlText w:val="%4."/>
      <w:lvlJc w:val="left"/>
      <w:pPr>
        <w:ind w:left="2880" w:hanging="360"/>
      </w:pPr>
    </w:lvl>
    <w:lvl w:ilvl="4" w:tplc="D50E14B4">
      <w:start w:val="1"/>
      <w:numFmt w:val="lowerLetter"/>
      <w:lvlText w:val="%5."/>
      <w:lvlJc w:val="left"/>
      <w:pPr>
        <w:ind w:left="3600" w:hanging="360"/>
      </w:pPr>
    </w:lvl>
    <w:lvl w:ilvl="5" w:tplc="903E21F8">
      <w:start w:val="1"/>
      <w:numFmt w:val="lowerRoman"/>
      <w:lvlText w:val="%6."/>
      <w:lvlJc w:val="right"/>
      <w:pPr>
        <w:ind w:left="4320" w:hanging="180"/>
      </w:pPr>
    </w:lvl>
    <w:lvl w:ilvl="6" w:tplc="832E0D7E">
      <w:start w:val="1"/>
      <w:numFmt w:val="decimal"/>
      <w:lvlText w:val="%7."/>
      <w:lvlJc w:val="left"/>
      <w:pPr>
        <w:ind w:left="5040" w:hanging="360"/>
      </w:pPr>
    </w:lvl>
    <w:lvl w:ilvl="7" w:tplc="14DCADBC">
      <w:start w:val="1"/>
      <w:numFmt w:val="lowerLetter"/>
      <w:lvlText w:val="%8."/>
      <w:lvlJc w:val="left"/>
      <w:pPr>
        <w:ind w:left="5760" w:hanging="360"/>
      </w:pPr>
    </w:lvl>
    <w:lvl w:ilvl="8" w:tplc="B106C426">
      <w:start w:val="1"/>
      <w:numFmt w:val="lowerRoman"/>
      <w:lvlText w:val="%9."/>
      <w:lvlJc w:val="right"/>
      <w:pPr>
        <w:ind w:left="6480" w:hanging="180"/>
      </w:pPr>
    </w:lvl>
  </w:abstractNum>
  <w:abstractNum w:abstractNumId="8" w15:restartNumberingAfterBreak="0">
    <w:nsid w:val="16961E42"/>
    <w:multiLevelType w:val="multilevel"/>
    <w:tmpl w:val="9DB8422C"/>
    <w:lvl w:ilvl="0">
      <w:start w:val="1"/>
      <w:numFmt w:val="decimal"/>
      <w:pStyle w:val="Ttulo3"/>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191" w:hanging="481"/>
      </w:pPr>
      <w:rPr>
        <w:rFonts w:hint="default"/>
        <w:b w:val="0"/>
        <w:i w:val="0"/>
        <w:color w:val="auto"/>
      </w:rPr>
    </w:lvl>
    <w:lvl w:ilvl="3">
      <w:start w:val="1"/>
      <w:numFmt w:val="decimal"/>
      <w:lvlText w:val="%1.%2.%3.%4."/>
      <w:lvlJc w:val="left"/>
      <w:pPr>
        <w:ind w:left="2066"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CB249D"/>
    <w:multiLevelType w:val="hybridMultilevel"/>
    <w:tmpl w:val="838CF820"/>
    <w:lvl w:ilvl="0" w:tplc="04160017">
      <w:start w:val="1"/>
      <w:numFmt w:val="lowerLetter"/>
      <w:lvlText w:val="%1)"/>
      <w:lvlJc w:val="left"/>
      <w:pPr>
        <w:ind w:left="720" w:hanging="360"/>
      </w:pPr>
    </w:lvl>
    <w:lvl w:ilvl="1" w:tplc="04160001">
      <w:start w:val="1"/>
      <w:numFmt w:val="bullet"/>
      <w:lvlText w:val=""/>
      <w:lvlJc w:val="left"/>
      <w:pPr>
        <w:ind w:left="720" w:hanging="360"/>
      </w:pPr>
      <w:rPr>
        <w:rFonts w:ascii="Symbol" w:hAnsi="Symbol"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B7873E2"/>
    <w:multiLevelType w:val="hybridMultilevel"/>
    <w:tmpl w:val="CF1AD1E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BCF0532"/>
    <w:multiLevelType w:val="hybridMultilevel"/>
    <w:tmpl w:val="CE4E322A"/>
    <w:lvl w:ilvl="0" w:tplc="59F0B5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D322ED7"/>
    <w:multiLevelType w:val="multilevel"/>
    <w:tmpl w:val="FA983CF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FD1A4D"/>
    <w:multiLevelType w:val="multilevel"/>
    <w:tmpl w:val="38FC8F46"/>
    <w:lvl w:ilvl="0">
      <w:start w:val="1"/>
      <w:numFmt w:val="decimal"/>
      <w:lvlText w:val="%1."/>
      <w:lvlJc w:val="left"/>
      <w:pPr>
        <w:ind w:left="360" w:hanging="360"/>
      </w:pPr>
      <w:rPr>
        <w:b/>
        <w:i w:val="0"/>
        <w:strike w:val="0"/>
        <w:dstrike w:val="0"/>
        <w:color w:val="000000"/>
        <w:sz w:val="24"/>
        <w:szCs w:val="20"/>
        <w:u w:val="none" w:color="000000"/>
        <w:bdr w:val="none" w:sz="0" w:space="0" w:color="auto"/>
        <w:shd w:val="clear" w:color="auto" w:fill="auto"/>
        <w:vertAlign w:val="baseline"/>
      </w:rPr>
    </w:lvl>
    <w:lvl w:ilvl="1">
      <w:start w:val="1"/>
      <w:numFmt w:val="decimal"/>
      <w:lvlText w:val="%1.%2."/>
      <w:lvlJc w:val="left"/>
      <w:pPr>
        <w:ind w:left="792" w:hanging="432"/>
      </w:pPr>
      <w:rPr>
        <w:rFonts w:ascii="Arial" w:hAnsi="Arial"/>
        <w:b/>
        <w:bCs w:val="0"/>
        <w:i w:val="0"/>
        <w:strike w:val="0"/>
        <w:dstrike w:val="0"/>
        <w:color w:val="000000"/>
        <w:sz w:val="24"/>
        <w:szCs w:val="20"/>
        <w:u w:val="none" w:color="000000"/>
        <w:bdr w:val="none" w:sz="0" w:space="0" w:color="auto"/>
        <w:shd w:val="clear" w:color="auto" w:fill="auto"/>
        <w:vertAlign w:val="baseline"/>
      </w:rPr>
    </w:lvl>
    <w:lvl w:ilvl="2">
      <w:start w:val="1"/>
      <w:numFmt w:val="decimal"/>
      <w:lvlText w:val="%1.%2.%3."/>
      <w:lvlJc w:val="left"/>
      <w:pPr>
        <w:ind w:left="1224" w:hanging="504"/>
      </w:pPr>
      <w:rPr>
        <w:rFonts w:ascii="Arial" w:hAnsi="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6319" w:hanging="648"/>
      </w:pPr>
      <w:rPr>
        <w:b/>
        <w:bCs/>
        <w:i w:val="0"/>
        <w:strike w:val="0"/>
        <w:dstrike w:val="0"/>
        <w:color w:val="000000"/>
        <w:kern w:val="20"/>
        <w:sz w:val="24"/>
        <w:szCs w:val="20"/>
        <w:u w:val="none" w:color="000000"/>
        <w:bdr w:val="none" w:sz="0" w:space="0" w:color="auto"/>
        <w:shd w:val="clear" w:color="auto" w:fill="auto"/>
        <w:vertAlign w:val="baseline"/>
      </w:rPr>
    </w:lvl>
    <w:lvl w:ilvl="4">
      <w:start w:val="1"/>
      <w:numFmt w:val="decimal"/>
      <w:lvlText w:val="%1.%2.%3.%4.%5."/>
      <w:lvlJc w:val="left"/>
      <w:pPr>
        <w:ind w:left="2232" w:hanging="792"/>
      </w:pPr>
      <w:rPr>
        <w:b/>
        <w:bCs/>
        <w:i w:val="0"/>
        <w:strike w:val="0"/>
        <w:dstrike w:val="0"/>
        <w:color w:val="000000"/>
        <w:sz w:val="20"/>
        <w:szCs w:val="20"/>
        <w:u w:val="none" w:color="000000"/>
        <w:bdr w:val="none" w:sz="0" w:space="0" w:color="auto"/>
        <w:shd w:val="clear" w:color="auto" w:fill="auto"/>
        <w:vertAlign w:val="baseline"/>
      </w:rPr>
    </w:lvl>
    <w:lvl w:ilvl="5">
      <w:start w:val="1"/>
      <w:numFmt w:val="decimal"/>
      <w:lvlText w:val="%1.%2.%3.%4.%5.%6."/>
      <w:lvlJc w:val="left"/>
      <w:pPr>
        <w:ind w:left="2736" w:hanging="936"/>
      </w:pPr>
      <w:rPr>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1.%2.%3.%4.%5.%6.%7."/>
      <w:lvlJc w:val="left"/>
      <w:pPr>
        <w:ind w:left="3240" w:hanging="1080"/>
      </w:pPr>
      <w:rPr>
        <w:b/>
        <w:bCs/>
        <w:i w:val="0"/>
        <w:strike w:val="0"/>
        <w:dstrike w:val="0"/>
        <w:color w:val="000000"/>
        <w:sz w:val="20"/>
        <w:szCs w:val="20"/>
        <w:u w:val="none" w:color="000000"/>
        <w:bdr w:val="none" w:sz="0" w:space="0" w:color="auto"/>
        <w:shd w:val="clear" w:color="auto" w:fill="auto"/>
        <w:vertAlign w:val="baseline"/>
      </w:rPr>
    </w:lvl>
    <w:lvl w:ilvl="7">
      <w:start w:val="1"/>
      <w:numFmt w:val="decimal"/>
      <w:lvlText w:val="%1.%2.%3.%4.%5.%6.%7.%8."/>
      <w:lvlJc w:val="left"/>
      <w:pPr>
        <w:ind w:left="3744" w:hanging="1224"/>
      </w:pPr>
      <w:rPr>
        <w:b/>
        <w:bCs/>
        <w:i w:val="0"/>
        <w:strike w:val="0"/>
        <w:dstrike w:val="0"/>
        <w:color w:val="000000"/>
        <w:sz w:val="20"/>
        <w:szCs w:val="20"/>
        <w:u w:val="none" w:color="000000"/>
        <w:bdr w:val="none" w:sz="0" w:space="0" w:color="auto"/>
        <w:shd w:val="clear" w:color="auto" w:fill="auto"/>
        <w:vertAlign w:val="baseline"/>
      </w:rPr>
    </w:lvl>
    <w:lvl w:ilvl="8">
      <w:start w:val="1"/>
      <w:numFmt w:val="decimal"/>
      <w:lvlText w:val="%1.%2.%3.%4.%5.%6.%7.%8.%9."/>
      <w:lvlJc w:val="left"/>
      <w:pPr>
        <w:ind w:left="4320" w:hanging="1440"/>
      </w:pPr>
      <w:rPr>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FEA0271"/>
    <w:multiLevelType w:val="hybridMultilevel"/>
    <w:tmpl w:val="BBC03C8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591F9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00D81"/>
    <w:multiLevelType w:val="multilevel"/>
    <w:tmpl w:val="AA82BE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47" w:hanging="527"/>
      </w:pPr>
      <w:rPr>
        <w:rFonts w:hint="default"/>
      </w:rPr>
    </w:lvl>
    <w:lvl w:ilvl="3">
      <w:start w:val="1"/>
      <w:numFmt w:val="decimal"/>
      <w:lvlText w:val="%1.%2.%3.%4."/>
      <w:lvlJc w:val="left"/>
      <w:pPr>
        <w:ind w:left="1728" w:hanging="45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F77DA0"/>
    <w:multiLevelType w:val="hybridMultilevel"/>
    <w:tmpl w:val="7834C76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1B4047"/>
    <w:multiLevelType w:val="multilevel"/>
    <w:tmpl w:val="E4D69A7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b/>
      </w:rPr>
    </w:lvl>
    <w:lvl w:ilvl="3">
      <w:start w:val="6"/>
      <w:numFmt w:val="lowerRoman"/>
      <w:lvlText w:val="%4."/>
      <w:lvlJc w:val="left"/>
      <w:pPr>
        <w:ind w:left="3240" w:hanging="720"/>
      </w:pPr>
      <w:rPr>
        <w:rFonts w:hint="default"/>
      </w:rPr>
    </w:lvl>
    <w:lvl w:ilvl="4">
      <w:start w:val="6"/>
      <w:numFmt w:val="upperRoman"/>
      <w:lvlText w:val="%5."/>
      <w:lvlJc w:val="left"/>
      <w:pPr>
        <w:ind w:left="3960" w:hanging="72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1E2A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9A5CDC"/>
    <w:multiLevelType w:val="multilevel"/>
    <w:tmpl w:val="6278086A"/>
    <w:lvl w:ilvl="0">
      <w:start w:val="1"/>
      <w:numFmt w:val="decimal"/>
      <w:lvlText w:val="%1."/>
      <w:lvlJc w:val="left"/>
      <w:pPr>
        <w:ind w:left="360"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rPr>
        <w:b w:val="0"/>
        <w:color w:val="auto"/>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C2592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870031"/>
    <w:multiLevelType w:val="hybridMultilevel"/>
    <w:tmpl w:val="C4C2EF44"/>
    <w:lvl w:ilvl="0" w:tplc="996EB51E">
      <w:start w:val="1"/>
      <w:numFmt w:val="lowerLetter"/>
      <w:lvlText w:val="%1)"/>
      <w:lvlJc w:val="left"/>
      <w:pPr>
        <w:ind w:left="987" w:hanging="42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3EF45276"/>
    <w:multiLevelType w:val="multilevel"/>
    <w:tmpl w:val="DBF025D0"/>
    <w:lvl w:ilvl="0">
      <w:start w:val="1"/>
      <w:numFmt w:val="decimal"/>
      <w:lvlText w:val="%1."/>
      <w:lvlJc w:val="left"/>
      <w:pPr>
        <w:ind w:left="709" w:hanging="709"/>
      </w:pPr>
      <w:rPr>
        <w:rFonts w:hint="default"/>
      </w:rPr>
    </w:lvl>
    <w:lvl w:ilvl="1">
      <w:start w:val="1"/>
      <w:numFmt w:val="decimal"/>
      <w:lvlText w:val="%1.%2."/>
      <w:lvlJc w:val="left"/>
      <w:pPr>
        <w:ind w:left="792" w:hanging="432"/>
      </w:pPr>
      <w:rPr>
        <w:rFonts w:ascii="Arial" w:hAnsi="Arial" w:cs="Arial" w:hint="default"/>
        <w:sz w:val="24"/>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0CE5915"/>
    <w:multiLevelType w:val="hybridMultilevel"/>
    <w:tmpl w:val="7812D4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3305198"/>
    <w:multiLevelType w:val="hybridMultilevel"/>
    <w:tmpl w:val="784A0D4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6E761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4D6DD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E97F1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FE4E3D"/>
    <w:multiLevelType w:val="hybridMultilevel"/>
    <w:tmpl w:val="FA761EAE"/>
    <w:lvl w:ilvl="0" w:tplc="1F42B02C">
      <w:start w:val="1"/>
      <w:numFmt w:val="lowerLetter"/>
      <w:lvlText w:val="%1)"/>
      <w:lvlJc w:val="left"/>
      <w:pPr>
        <w:ind w:left="1134" w:hanging="680"/>
      </w:pPr>
      <w:rPr>
        <w:rFonts w:hint="default"/>
        <w:i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2537F4D"/>
    <w:multiLevelType w:val="hybridMultilevel"/>
    <w:tmpl w:val="281E515C"/>
    <w:lvl w:ilvl="0" w:tplc="FE64D09C">
      <w:start w:val="5"/>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4435E81"/>
    <w:multiLevelType w:val="hybridMultilevel"/>
    <w:tmpl w:val="29C029B6"/>
    <w:lvl w:ilvl="0" w:tplc="99221ADC">
      <w:start w:val="1"/>
      <w:numFmt w:val="bullet"/>
      <w:lvlText w:val=""/>
      <w:lvlJc w:val="left"/>
      <w:pPr>
        <w:ind w:left="1814" w:hanging="113"/>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7A1165E"/>
    <w:multiLevelType w:val="hybridMultilevel"/>
    <w:tmpl w:val="FB26A328"/>
    <w:lvl w:ilvl="0" w:tplc="13D43366">
      <w:start w:val="1"/>
      <w:numFmt w:val="upperRoman"/>
      <w:lvlText w:val="%1)"/>
      <w:lvlJc w:val="left"/>
      <w:pPr>
        <w:ind w:left="1785" w:hanging="720"/>
      </w:pPr>
      <w:rPr>
        <w:rFonts w:hint="default"/>
      </w:rPr>
    </w:lvl>
    <w:lvl w:ilvl="1" w:tplc="DEB8DEA8">
      <w:start w:val="1"/>
      <w:numFmt w:val="lowerLetter"/>
      <w:lvlText w:val="%2)"/>
      <w:lvlJc w:val="left"/>
      <w:pPr>
        <w:ind w:left="2145" w:hanging="360"/>
      </w:pPr>
      <w:rPr>
        <w:rFonts w:hint="default"/>
      </w:r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33" w15:restartNumberingAfterBreak="0">
    <w:nsid w:val="580E5B8A"/>
    <w:multiLevelType w:val="hybridMultilevel"/>
    <w:tmpl w:val="EAAC6012"/>
    <w:lvl w:ilvl="0" w:tplc="2DB6098E">
      <w:start w:val="1"/>
      <w:numFmt w:val="upperRoman"/>
      <w:lvlText w:val="%1)"/>
      <w:lvlJc w:val="left"/>
      <w:pPr>
        <w:ind w:left="1736" w:hanging="720"/>
      </w:pPr>
      <w:rPr>
        <w:rFonts w:hint="default"/>
      </w:rPr>
    </w:lvl>
    <w:lvl w:ilvl="1" w:tplc="04160019" w:tentative="1">
      <w:start w:val="1"/>
      <w:numFmt w:val="lowerLetter"/>
      <w:lvlText w:val="%2."/>
      <w:lvlJc w:val="left"/>
      <w:pPr>
        <w:ind w:left="2096" w:hanging="360"/>
      </w:pPr>
    </w:lvl>
    <w:lvl w:ilvl="2" w:tplc="0416001B" w:tentative="1">
      <w:start w:val="1"/>
      <w:numFmt w:val="lowerRoman"/>
      <w:lvlText w:val="%3."/>
      <w:lvlJc w:val="right"/>
      <w:pPr>
        <w:ind w:left="2816" w:hanging="180"/>
      </w:pPr>
    </w:lvl>
    <w:lvl w:ilvl="3" w:tplc="0416000F" w:tentative="1">
      <w:start w:val="1"/>
      <w:numFmt w:val="decimal"/>
      <w:lvlText w:val="%4."/>
      <w:lvlJc w:val="left"/>
      <w:pPr>
        <w:ind w:left="3536" w:hanging="360"/>
      </w:pPr>
    </w:lvl>
    <w:lvl w:ilvl="4" w:tplc="04160019" w:tentative="1">
      <w:start w:val="1"/>
      <w:numFmt w:val="lowerLetter"/>
      <w:lvlText w:val="%5."/>
      <w:lvlJc w:val="left"/>
      <w:pPr>
        <w:ind w:left="4256" w:hanging="360"/>
      </w:pPr>
    </w:lvl>
    <w:lvl w:ilvl="5" w:tplc="0416001B" w:tentative="1">
      <w:start w:val="1"/>
      <w:numFmt w:val="lowerRoman"/>
      <w:lvlText w:val="%6."/>
      <w:lvlJc w:val="right"/>
      <w:pPr>
        <w:ind w:left="4976" w:hanging="180"/>
      </w:pPr>
    </w:lvl>
    <w:lvl w:ilvl="6" w:tplc="0416000F" w:tentative="1">
      <w:start w:val="1"/>
      <w:numFmt w:val="decimal"/>
      <w:lvlText w:val="%7."/>
      <w:lvlJc w:val="left"/>
      <w:pPr>
        <w:ind w:left="5696" w:hanging="360"/>
      </w:pPr>
    </w:lvl>
    <w:lvl w:ilvl="7" w:tplc="04160019" w:tentative="1">
      <w:start w:val="1"/>
      <w:numFmt w:val="lowerLetter"/>
      <w:lvlText w:val="%8."/>
      <w:lvlJc w:val="left"/>
      <w:pPr>
        <w:ind w:left="6416" w:hanging="360"/>
      </w:pPr>
    </w:lvl>
    <w:lvl w:ilvl="8" w:tplc="0416001B" w:tentative="1">
      <w:start w:val="1"/>
      <w:numFmt w:val="lowerRoman"/>
      <w:lvlText w:val="%9."/>
      <w:lvlJc w:val="right"/>
      <w:pPr>
        <w:ind w:left="7136" w:hanging="180"/>
      </w:pPr>
    </w:lvl>
  </w:abstractNum>
  <w:abstractNum w:abstractNumId="34" w15:restartNumberingAfterBreak="0">
    <w:nsid w:val="585C05A1"/>
    <w:multiLevelType w:val="multilevel"/>
    <w:tmpl w:val="8DC2B892"/>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AA232AF"/>
    <w:multiLevelType w:val="hybridMultilevel"/>
    <w:tmpl w:val="21DEC9E8"/>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36" w15:restartNumberingAfterBreak="0">
    <w:nsid w:val="5AA2381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0636AE"/>
    <w:multiLevelType w:val="hybridMultilevel"/>
    <w:tmpl w:val="ED961D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10B2FBC"/>
    <w:multiLevelType w:val="multilevel"/>
    <w:tmpl w:val="539AB136"/>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0C61E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6D30228"/>
    <w:multiLevelType w:val="hybridMultilevel"/>
    <w:tmpl w:val="F034C4BA"/>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1" w15:restartNumberingAfterBreak="0">
    <w:nsid w:val="67A91A3E"/>
    <w:multiLevelType w:val="hybridMultilevel"/>
    <w:tmpl w:val="3ADA492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98E3C87"/>
    <w:multiLevelType w:val="multilevel"/>
    <w:tmpl w:val="9DB6D40A"/>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322"/>
        </w:tabs>
        <w:ind w:left="5322" w:hanging="360"/>
      </w:pPr>
      <w:rPr>
        <w:b w:val="0"/>
      </w:r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187EFD"/>
    <w:multiLevelType w:val="hybridMultilevel"/>
    <w:tmpl w:val="3850AFA6"/>
    <w:lvl w:ilvl="0" w:tplc="CC2C5E8A">
      <w:start w:val="1"/>
      <w:numFmt w:val="upp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B65213C"/>
    <w:multiLevelType w:val="multilevel"/>
    <w:tmpl w:val="79E48074"/>
    <w:lvl w:ilvl="0">
      <w:start w:val="1"/>
      <w:numFmt w:val="lowerLetter"/>
      <w:pStyle w:val="CONSUNumerado"/>
      <w:lvlText w:val="%1)"/>
      <w:lvlJc w:val="left"/>
      <w:pPr>
        <w:tabs>
          <w:tab w:val="num" w:pos="2636"/>
        </w:tabs>
        <w:ind w:left="263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D156524"/>
    <w:multiLevelType w:val="multilevel"/>
    <w:tmpl w:val="9EF470D8"/>
    <w:lvl w:ilvl="0">
      <w:start w:val="1"/>
      <w:numFmt w:val="decimal"/>
      <w:lvlText w:val="%1."/>
      <w:lvlJc w:val="left"/>
      <w:pPr>
        <w:tabs>
          <w:tab w:val="num" w:pos="0"/>
        </w:tabs>
        <w:ind w:left="360" w:hanging="360"/>
      </w:pPr>
      <w:rPr>
        <w:rFonts w:hint="default"/>
        <w:b/>
        <w:color w:val="auto"/>
        <w:sz w:val="24"/>
        <w:szCs w:val="24"/>
      </w:rPr>
    </w:lvl>
    <w:lvl w:ilvl="1">
      <w:start w:val="1"/>
      <w:numFmt w:val="decimal"/>
      <w:lvlText w:val="%1.%2."/>
      <w:lvlJc w:val="left"/>
      <w:pPr>
        <w:tabs>
          <w:tab w:val="num" w:pos="284"/>
        </w:tabs>
        <w:ind w:left="574" w:hanging="290"/>
      </w:pPr>
      <w:rPr>
        <w:rFonts w:ascii="Arial" w:eastAsia="Times New Roman" w:hAnsi="Arial" w:cs="Tahoma" w:hint="default"/>
        <w:b/>
        <w:i w:val="0"/>
        <w:color w:val="000000"/>
        <w:sz w:val="24"/>
        <w:szCs w:val="24"/>
        <w:lang w:val="pt-BR" w:eastAsia="pt-BR"/>
      </w:rPr>
    </w:lvl>
    <w:lvl w:ilvl="2">
      <w:start w:val="1"/>
      <w:numFmt w:val="decimal"/>
      <w:lvlText w:val="%1.%2.%3."/>
      <w:lvlJc w:val="left"/>
      <w:pPr>
        <w:tabs>
          <w:tab w:val="num" w:pos="737"/>
        </w:tabs>
        <w:ind w:left="1224" w:hanging="487"/>
      </w:pPr>
      <w:rPr>
        <w:rFonts w:ascii="Arial" w:eastAsia="Times New Roman" w:hAnsi="Arial" w:cs="Tahoma" w:hint="default"/>
        <w:b/>
        <w:i w:val="0"/>
        <w:color w:val="000000"/>
        <w:sz w:val="24"/>
        <w:szCs w:val="24"/>
        <w:lang w:val="pt-BR" w:eastAsia="pt-BR"/>
      </w:rPr>
    </w:lvl>
    <w:lvl w:ilvl="3">
      <w:start w:val="1"/>
      <w:numFmt w:val="decimal"/>
      <w:lvlText w:val="%1.%2.%3.%4."/>
      <w:lvlJc w:val="left"/>
      <w:pPr>
        <w:tabs>
          <w:tab w:val="num" w:pos="1474"/>
        </w:tabs>
        <w:ind w:left="1728" w:hanging="254"/>
      </w:pPr>
      <w:rPr>
        <w:rFonts w:hint="default"/>
        <w:b/>
        <w:sz w:val="24"/>
        <w:szCs w:val="24"/>
      </w:rPr>
    </w:lvl>
    <w:lvl w:ilvl="4">
      <w:start w:val="1"/>
      <w:numFmt w:val="decimal"/>
      <w:lvlText w:val="%1.%2.%3.%4.%5."/>
      <w:lvlJc w:val="left"/>
      <w:pPr>
        <w:tabs>
          <w:tab w:val="num" w:pos="2495"/>
        </w:tabs>
        <w:ind w:left="2232" w:firstLine="263"/>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6" w15:restartNumberingAfterBreak="0">
    <w:nsid w:val="7F5414C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8572613">
    <w:abstractNumId w:val="44"/>
  </w:num>
  <w:num w:numId="2" w16cid:durableId="1521235568">
    <w:abstractNumId w:val="8"/>
  </w:num>
  <w:num w:numId="3" w16cid:durableId="197665789">
    <w:abstractNumId w:val="29"/>
  </w:num>
  <w:num w:numId="4" w16cid:durableId="1821379801">
    <w:abstractNumId w:val="32"/>
  </w:num>
  <w:num w:numId="5" w16cid:durableId="25982914">
    <w:abstractNumId w:val="22"/>
  </w:num>
  <w:num w:numId="6" w16cid:durableId="379403032">
    <w:abstractNumId w:val="10"/>
  </w:num>
  <w:num w:numId="7" w16cid:durableId="1484467816">
    <w:abstractNumId w:val="40"/>
  </w:num>
  <w:num w:numId="8" w16cid:durableId="409431701">
    <w:abstractNumId w:val="20"/>
  </w:num>
  <w:num w:numId="9" w16cid:durableId="1779132156">
    <w:abstractNumId w:val="42"/>
  </w:num>
  <w:num w:numId="10" w16cid:durableId="608321823">
    <w:abstractNumId w:val="18"/>
  </w:num>
  <w:num w:numId="11" w16cid:durableId="2020309799">
    <w:abstractNumId w:val="1"/>
  </w:num>
  <w:num w:numId="12" w16cid:durableId="1675457137">
    <w:abstractNumId w:val="3"/>
  </w:num>
  <w:num w:numId="13" w16cid:durableId="782773023">
    <w:abstractNumId w:val="37"/>
  </w:num>
  <w:num w:numId="14" w16cid:durableId="58482542">
    <w:abstractNumId w:val="24"/>
  </w:num>
  <w:num w:numId="15" w16cid:durableId="1273902365">
    <w:abstractNumId w:val="17"/>
  </w:num>
  <w:num w:numId="16" w16cid:durableId="1642886069">
    <w:abstractNumId w:val="4"/>
  </w:num>
  <w:num w:numId="17" w16cid:durableId="625702379">
    <w:abstractNumId w:val="25"/>
  </w:num>
  <w:num w:numId="18" w16cid:durableId="338434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4215387">
    <w:abstractNumId w:val="35"/>
  </w:num>
  <w:num w:numId="20" w16cid:durableId="821312252">
    <w:abstractNumId w:val="43"/>
  </w:num>
  <w:num w:numId="21" w16cid:durableId="665279870">
    <w:abstractNumId w:val="33"/>
  </w:num>
  <w:num w:numId="22" w16cid:durableId="24794047">
    <w:abstractNumId w:val="7"/>
  </w:num>
  <w:num w:numId="23" w16cid:durableId="2079816974">
    <w:abstractNumId w:val="11"/>
  </w:num>
  <w:num w:numId="24" w16cid:durableId="1564485069">
    <w:abstractNumId w:val="6"/>
  </w:num>
  <w:num w:numId="25" w16cid:durableId="1432700428">
    <w:abstractNumId w:val="30"/>
  </w:num>
  <w:num w:numId="26" w16cid:durableId="2009290225">
    <w:abstractNumId w:val="41"/>
  </w:num>
  <w:num w:numId="27" w16cid:durableId="1330713927">
    <w:abstractNumId w:val="45"/>
  </w:num>
  <w:num w:numId="28" w16cid:durableId="786970895">
    <w:abstractNumId w:val="45"/>
    <w:lvlOverride w:ilvl="0">
      <w:lvl w:ilvl="0">
        <w:start w:val="1"/>
        <w:numFmt w:val="decimal"/>
        <w:lvlText w:val="%1."/>
        <w:lvlJc w:val="left"/>
        <w:pPr>
          <w:tabs>
            <w:tab w:val="num" w:pos="0"/>
          </w:tabs>
          <w:ind w:left="360" w:hanging="360"/>
        </w:pPr>
        <w:rPr>
          <w:rFonts w:hint="default"/>
          <w:b/>
          <w:color w:val="auto"/>
          <w:sz w:val="20"/>
          <w:szCs w:val="24"/>
        </w:rPr>
      </w:lvl>
    </w:lvlOverride>
    <w:lvlOverride w:ilvl="1">
      <w:lvl w:ilvl="1">
        <w:start w:val="1"/>
        <w:numFmt w:val="decimal"/>
        <w:lvlText w:val="%1.%2."/>
        <w:lvlJc w:val="left"/>
        <w:pPr>
          <w:tabs>
            <w:tab w:val="num" w:pos="425"/>
          </w:tabs>
          <w:ind w:left="574" w:hanging="290"/>
        </w:pPr>
        <w:rPr>
          <w:rFonts w:ascii="Arial" w:eastAsia="Times New Roman" w:hAnsi="Arial" w:cs="Tahoma" w:hint="default"/>
          <w:b/>
          <w:i w:val="0"/>
          <w:color w:val="000000"/>
          <w:sz w:val="20"/>
          <w:szCs w:val="24"/>
        </w:rPr>
      </w:lvl>
    </w:lvlOverride>
    <w:lvlOverride w:ilvl="2">
      <w:lvl w:ilvl="2">
        <w:start w:val="1"/>
        <w:numFmt w:val="decimal"/>
        <w:lvlText w:val="%1.%2.%3."/>
        <w:lvlJc w:val="left"/>
        <w:pPr>
          <w:tabs>
            <w:tab w:val="num" w:pos="737"/>
          </w:tabs>
          <w:ind w:left="1224" w:hanging="487"/>
        </w:pPr>
        <w:rPr>
          <w:rFonts w:ascii="Arial" w:eastAsia="Times New Roman" w:hAnsi="Arial" w:cs="Tahoma" w:hint="default"/>
          <w:b/>
          <w:i w:val="0"/>
          <w:color w:val="000000"/>
          <w:sz w:val="24"/>
          <w:szCs w:val="24"/>
        </w:rPr>
      </w:lvl>
    </w:lvlOverride>
    <w:lvlOverride w:ilvl="3">
      <w:lvl w:ilvl="3">
        <w:start w:val="1"/>
        <w:numFmt w:val="decimal"/>
        <w:lvlText w:val="%1.%2.%3.%4."/>
        <w:lvlJc w:val="left"/>
        <w:pPr>
          <w:tabs>
            <w:tab w:val="num" w:pos="1474"/>
          </w:tabs>
          <w:ind w:left="1728" w:hanging="254"/>
        </w:pPr>
        <w:rPr>
          <w:rFonts w:hint="default"/>
          <w:b/>
          <w:sz w:val="24"/>
          <w:szCs w:val="24"/>
        </w:rPr>
      </w:lvl>
    </w:lvlOverride>
    <w:lvlOverride w:ilvl="4">
      <w:lvl w:ilvl="4">
        <w:start w:val="1"/>
        <w:numFmt w:val="decimal"/>
        <w:lvlText w:val="%1.%2.%3.%4.%5."/>
        <w:lvlJc w:val="left"/>
        <w:pPr>
          <w:tabs>
            <w:tab w:val="num" w:pos="2495"/>
          </w:tabs>
          <w:ind w:left="2232" w:firstLine="263"/>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16cid:durableId="2009746725">
    <w:abstractNumId w:val="46"/>
  </w:num>
  <w:num w:numId="30" w16cid:durableId="1213351616">
    <w:abstractNumId w:val="31"/>
  </w:num>
  <w:num w:numId="31" w16cid:durableId="1666280917">
    <w:abstractNumId w:val="16"/>
  </w:num>
  <w:num w:numId="32" w16cid:durableId="1546675793">
    <w:abstractNumId w:val="9"/>
  </w:num>
  <w:num w:numId="33" w16cid:durableId="770272719">
    <w:abstractNumId w:val="19"/>
  </w:num>
  <w:num w:numId="34" w16cid:durableId="571505057">
    <w:abstractNumId w:val="28"/>
  </w:num>
  <w:num w:numId="35" w16cid:durableId="1477068864">
    <w:abstractNumId w:val="12"/>
  </w:num>
  <w:num w:numId="36" w16cid:durableId="527455613">
    <w:abstractNumId w:val="36"/>
  </w:num>
  <w:num w:numId="37" w16cid:durableId="1520700192">
    <w:abstractNumId w:val="39"/>
  </w:num>
  <w:num w:numId="38" w16cid:durableId="1994334272">
    <w:abstractNumId w:val="26"/>
  </w:num>
  <w:num w:numId="39" w16cid:durableId="805926719">
    <w:abstractNumId w:val="21"/>
  </w:num>
  <w:num w:numId="40" w16cid:durableId="875580685">
    <w:abstractNumId w:val="8"/>
    <w:lvlOverride w:ilvl="0">
      <w:startOverride w:val="6"/>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3301120">
    <w:abstractNumId w:val="13"/>
  </w:num>
  <w:num w:numId="42" w16cid:durableId="292562006">
    <w:abstractNumId w:val="27"/>
  </w:num>
  <w:num w:numId="43" w16cid:durableId="705830143">
    <w:abstractNumId w:val="14"/>
  </w:num>
  <w:num w:numId="44" w16cid:durableId="685909188">
    <w:abstractNumId w:val="38"/>
  </w:num>
  <w:num w:numId="45" w16cid:durableId="686250547">
    <w:abstractNumId w:val="5"/>
  </w:num>
  <w:num w:numId="46" w16cid:durableId="714355599">
    <w:abstractNumId w:val="15"/>
  </w:num>
  <w:num w:numId="47" w16cid:durableId="1130250495">
    <w:abstractNumId w:val="23"/>
  </w:num>
  <w:num w:numId="48" w16cid:durableId="1897472128">
    <w:abstractNumId w:val="23"/>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firstLine="0"/>
        </w:pPr>
        <w:rPr>
          <w:rFonts w:ascii="Arial" w:hAnsi="Arial" w:cs="Arial" w:hint="default"/>
          <w:sz w:val="24"/>
          <w:szCs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16cid:durableId="1699432364">
    <w:abstractNumId w:val="34"/>
  </w:num>
  <w:num w:numId="50" w16cid:durableId="736243012">
    <w:abstractNumId w:val="8"/>
  </w:num>
  <w:num w:numId="51" w16cid:durableId="415253322">
    <w:abstractNumId w:val="8"/>
    <w:lvlOverride w:ilvl="0">
      <w:startOverride w:val="6"/>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59511370">
    <w:abstractNumId w:val="8"/>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displayBackgroundShape/>
  <w:activeWritingStyle w:appName="MSWord" w:lang="pt-BR"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4C8"/>
    <w:rsid w:val="000004E4"/>
    <w:rsid w:val="00001282"/>
    <w:rsid w:val="00001772"/>
    <w:rsid w:val="00002030"/>
    <w:rsid w:val="00003C5B"/>
    <w:rsid w:val="00004167"/>
    <w:rsid w:val="00004FD0"/>
    <w:rsid w:val="000053E1"/>
    <w:rsid w:val="0000607C"/>
    <w:rsid w:val="00006DFD"/>
    <w:rsid w:val="0000714A"/>
    <w:rsid w:val="00010436"/>
    <w:rsid w:val="00010842"/>
    <w:rsid w:val="00010CF8"/>
    <w:rsid w:val="00010EE3"/>
    <w:rsid w:val="000121C9"/>
    <w:rsid w:val="00012466"/>
    <w:rsid w:val="00012A54"/>
    <w:rsid w:val="000135A0"/>
    <w:rsid w:val="00013E79"/>
    <w:rsid w:val="00014888"/>
    <w:rsid w:val="000149DF"/>
    <w:rsid w:val="00014B29"/>
    <w:rsid w:val="00015A60"/>
    <w:rsid w:val="00016B6E"/>
    <w:rsid w:val="00017418"/>
    <w:rsid w:val="00017D62"/>
    <w:rsid w:val="00017DEC"/>
    <w:rsid w:val="00020416"/>
    <w:rsid w:val="00020FAD"/>
    <w:rsid w:val="000213EE"/>
    <w:rsid w:val="00021673"/>
    <w:rsid w:val="000217E4"/>
    <w:rsid w:val="0002296E"/>
    <w:rsid w:val="00022BD7"/>
    <w:rsid w:val="00022F79"/>
    <w:rsid w:val="00022FA8"/>
    <w:rsid w:val="00023189"/>
    <w:rsid w:val="000233D0"/>
    <w:rsid w:val="00023DCD"/>
    <w:rsid w:val="000274EC"/>
    <w:rsid w:val="0003053E"/>
    <w:rsid w:val="0003159A"/>
    <w:rsid w:val="00031CCB"/>
    <w:rsid w:val="0003217E"/>
    <w:rsid w:val="00032F0D"/>
    <w:rsid w:val="00033C75"/>
    <w:rsid w:val="00034A4A"/>
    <w:rsid w:val="0003517F"/>
    <w:rsid w:val="0003661A"/>
    <w:rsid w:val="00036FB4"/>
    <w:rsid w:val="000377F6"/>
    <w:rsid w:val="00037B54"/>
    <w:rsid w:val="0004046C"/>
    <w:rsid w:val="00040D79"/>
    <w:rsid w:val="00041266"/>
    <w:rsid w:val="000413F5"/>
    <w:rsid w:val="00041FC2"/>
    <w:rsid w:val="00043FF3"/>
    <w:rsid w:val="00046042"/>
    <w:rsid w:val="000465C4"/>
    <w:rsid w:val="00046F86"/>
    <w:rsid w:val="0004710A"/>
    <w:rsid w:val="0005002D"/>
    <w:rsid w:val="0005038A"/>
    <w:rsid w:val="0005143F"/>
    <w:rsid w:val="000521CE"/>
    <w:rsid w:val="00052B46"/>
    <w:rsid w:val="00054362"/>
    <w:rsid w:val="0005557C"/>
    <w:rsid w:val="0005620D"/>
    <w:rsid w:val="00056569"/>
    <w:rsid w:val="000575DB"/>
    <w:rsid w:val="00060998"/>
    <w:rsid w:val="0006138D"/>
    <w:rsid w:val="00061E9F"/>
    <w:rsid w:val="000637D3"/>
    <w:rsid w:val="00065806"/>
    <w:rsid w:val="00065875"/>
    <w:rsid w:val="00065B94"/>
    <w:rsid w:val="00065CD3"/>
    <w:rsid w:val="000670AA"/>
    <w:rsid w:val="0006751D"/>
    <w:rsid w:val="00067A38"/>
    <w:rsid w:val="0007031A"/>
    <w:rsid w:val="000711AF"/>
    <w:rsid w:val="0007132C"/>
    <w:rsid w:val="00072A3B"/>
    <w:rsid w:val="00073068"/>
    <w:rsid w:val="000748A2"/>
    <w:rsid w:val="00076331"/>
    <w:rsid w:val="00077D3F"/>
    <w:rsid w:val="00081DEB"/>
    <w:rsid w:val="00081ECE"/>
    <w:rsid w:val="00081F41"/>
    <w:rsid w:val="00082326"/>
    <w:rsid w:val="00082668"/>
    <w:rsid w:val="00083891"/>
    <w:rsid w:val="00083D80"/>
    <w:rsid w:val="00085FD9"/>
    <w:rsid w:val="000867B7"/>
    <w:rsid w:val="00086C42"/>
    <w:rsid w:val="00087B83"/>
    <w:rsid w:val="00087B8A"/>
    <w:rsid w:val="00087BFD"/>
    <w:rsid w:val="00087F2C"/>
    <w:rsid w:val="00090666"/>
    <w:rsid w:val="00090D91"/>
    <w:rsid w:val="00091A79"/>
    <w:rsid w:val="00092358"/>
    <w:rsid w:val="00092B6D"/>
    <w:rsid w:val="00093BB6"/>
    <w:rsid w:val="00095A05"/>
    <w:rsid w:val="00096806"/>
    <w:rsid w:val="00096C52"/>
    <w:rsid w:val="00096F8C"/>
    <w:rsid w:val="00097FB0"/>
    <w:rsid w:val="000A0A2F"/>
    <w:rsid w:val="000A2199"/>
    <w:rsid w:val="000A2243"/>
    <w:rsid w:val="000A2564"/>
    <w:rsid w:val="000A395D"/>
    <w:rsid w:val="000A3C04"/>
    <w:rsid w:val="000A54DD"/>
    <w:rsid w:val="000A7144"/>
    <w:rsid w:val="000A74A9"/>
    <w:rsid w:val="000A796D"/>
    <w:rsid w:val="000A7E3D"/>
    <w:rsid w:val="000B0D1A"/>
    <w:rsid w:val="000B12A1"/>
    <w:rsid w:val="000B19C6"/>
    <w:rsid w:val="000B2E20"/>
    <w:rsid w:val="000B3A17"/>
    <w:rsid w:val="000B3E86"/>
    <w:rsid w:val="000B4026"/>
    <w:rsid w:val="000B4161"/>
    <w:rsid w:val="000B576A"/>
    <w:rsid w:val="000B5DED"/>
    <w:rsid w:val="000B6852"/>
    <w:rsid w:val="000B6C7D"/>
    <w:rsid w:val="000B7B11"/>
    <w:rsid w:val="000B7EFF"/>
    <w:rsid w:val="000C05A4"/>
    <w:rsid w:val="000C152D"/>
    <w:rsid w:val="000C19DC"/>
    <w:rsid w:val="000C1B30"/>
    <w:rsid w:val="000C1E13"/>
    <w:rsid w:val="000C214A"/>
    <w:rsid w:val="000C2214"/>
    <w:rsid w:val="000C2A7B"/>
    <w:rsid w:val="000C356B"/>
    <w:rsid w:val="000C3D23"/>
    <w:rsid w:val="000C3FD6"/>
    <w:rsid w:val="000C4ED0"/>
    <w:rsid w:val="000C52A1"/>
    <w:rsid w:val="000C531A"/>
    <w:rsid w:val="000C5C09"/>
    <w:rsid w:val="000C6428"/>
    <w:rsid w:val="000C6FA4"/>
    <w:rsid w:val="000C7AF3"/>
    <w:rsid w:val="000C7F4B"/>
    <w:rsid w:val="000D0B32"/>
    <w:rsid w:val="000D1510"/>
    <w:rsid w:val="000D1625"/>
    <w:rsid w:val="000D1657"/>
    <w:rsid w:val="000D2284"/>
    <w:rsid w:val="000D299F"/>
    <w:rsid w:val="000D3E54"/>
    <w:rsid w:val="000D46D6"/>
    <w:rsid w:val="000D47CB"/>
    <w:rsid w:val="000D47CE"/>
    <w:rsid w:val="000D47E8"/>
    <w:rsid w:val="000D4B85"/>
    <w:rsid w:val="000D6156"/>
    <w:rsid w:val="000D62CB"/>
    <w:rsid w:val="000D62FF"/>
    <w:rsid w:val="000D6565"/>
    <w:rsid w:val="000D65EE"/>
    <w:rsid w:val="000D777B"/>
    <w:rsid w:val="000E029F"/>
    <w:rsid w:val="000E0410"/>
    <w:rsid w:val="000E04F2"/>
    <w:rsid w:val="000E1065"/>
    <w:rsid w:val="000E259F"/>
    <w:rsid w:val="000E2FB1"/>
    <w:rsid w:val="000E42CA"/>
    <w:rsid w:val="000E4544"/>
    <w:rsid w:val="000E6199"/>
    <w:rsid w:val="000E691A"/>
    <w:rsid w:val="000E75E5"/>
    <w:rsid w:val="000E78A2"/>
    <w:rsid w:val="000F0E91"/>
    <w:rsid w:val="000F136F"/>
    <w:rsid w:val="000F1419"/>
    <w:rsid w:val="000F1858"/>
    <w:rsid w:val="000F2519"/>
    <w:rsid w:val="000F256F"/>
    <w:rsid w:val="000F324E"/>
    <w:rsid w:val="000F36AC"/>
    <w:rsid w:val="000F3C6D"/>
    <w:rsid w:val="000F3D9E"/>
    <w:rsid w:val="000F3E4D"/>
    <w:rsid w:val="000F487B"/>
    <w:rsid w:val="000F4FD6"/>
    <w:rsid w:val="000F59CF"/>
    <w:rsid w:val="000F6AB4"/>
    <w:rsid w:val="000F781D"/>
    <w:rsid w:val="00101010"/>
    <w:rsid w:val="00102450"/>
    <w:rsid w:val="001031FF"/>
    <w:rsid w:val="0010336E"/>
    <w:rsid w:val="001033A7"/>
    <w:rsid w:val="00103627"/>
    <w:rsid w:val="00105404"/>
    <w:rsid w:val="00105E9B"/>
    <w:rsid w:val="00106104"/>
    <w:rsid w:val="001062F9"/>
    <w:rsid w:val="001066F2"/>
    <w:rsid w:val="001077E7"/>
    <w:rsid w:val="00107BD6"/>
    <w:rsid w:val="00110009"/>
    <w:rsid w:val="00110D8F"/>
    <w:rsid w:val="0011262B"/>
    <w:rsid w:val="00112759"/>
    <w:rsid w:val="0011361B"/>
    <w:rsid w:val="00113ADA"/>
    <w:rsid w:val="00113E1A"/>
    <w:rsid w:val="00115CE9"/>
    <w:rsid w:val="001169F5"/>
    <w:rsid w:val="0011746F"/>
    <w:rsid w:val="00117ACC"/>
    <w:rsid w:val="00117D47"/>
    <w:rsid w:val="00117EE9"/>
    <w:rsid w:val="00120ADA"/>
    <w:rsid w:val="00120E5A"/>
    <w:rsid w:val="00122842"/>
    <w:rsid w:val="00122FD9"/>
    <w:rsid w:val="00123349"/>
    <w:rsid w:val="00124C36"/>
    <w:rsid w:val="00124D44"/>
    <w:rsid w:val="001257DC"/>
    <w:rsid w:val="00125923"/>
    <w:rsid w:val="001261F0"/>
    <w:rsid w:val="00127EB4"/>
    <w:rsid w:val="001313E5"/>
    <w:rsid w:val="001315EA"/>
    <w:rsid w:val="00132291"/>
    <w:rsid w:val="00132755"/>
    <w:rsid w:val="00134ABD"/>
    <w:rsid w:val="00134BA1"/>
    <w:rsid w:val="001358CE"/>
    <w:rsid w:val="00135914"/>
    <w:rsid w:val="00135C5D"/>
    <w:rsid w:val="00135E71"/>
    <w:rsid w:val="00136427"/>
    <w:rsid w:val="0013678D"/>
    <w:rsid w:val="00136E90"/>
    <w:rsid w:val="0013779F"/>
    <w:rsid w:val="001402E2"/>
    <w:rsid w:val="0014135A"/>
    <w:rsid w:val="001417EB"/>
    <w:rsid w:val="00142129"/>
    <w:rsid w:val="001421FC"/>
    <w:rsid w:val="00142D26"/>
    <w:rsid w:val="00143A44"/>
    <w:rsid w:val="00143EC5"/>
    <w:rsid w:val="001440C8"/>
    <w:rsid w:val="00144CAE"/>
    <w:rsid w:val="00144E40"/>
    <w:rsid w:val="00146748"/>
    <w:rsid w:val="00147BBE"/>
    <w:rsid w:val="00150F28"/>
    <w:rsid w:val="00151051"/>
    <w:rsid w:val="00152D08"/>
    <w:rsid w:val="00152FC8"/>
    <w:rsid w:val="001532DB"/>
    <w:rsid w:val="00153FCC"/>
    <w:rsid w:val="00155709"/>
    <w:rsid w:val="00155729"/>
    <w:rsid w:val="00155BE4"/>
    <w:rsid w:val="00156526"/>
    <w:rsid w:val="001568DC"/>
    <w:rsid w:val="0015704B"/>
    <w:rsid w:val="00160280"/>
    <w:rsid w:val="0016034E"/>
    <w:rsid w:val="001620C4"/>
    <w:rsid w:val="001623BF"/>
    <w:rsid w:val="0016494F"/>
    <w:rsid w:val="00165F20"/>
    <w:rsid w:val="00166A4F"/>
    <w:rsid w:val="00167B43"/>
    <w:rsid w:val="0017003B"/>
    <w:rsid w:val="001701A4"/>
    <w:rsid w:val="00171D4A"/>
    <w:rsid w:val="00172C61"/>
    <w:rsid w:val="00172FED"/>
    <w:rsid w:val="00174287"/>
    <w:rsid w:val="00174FCD"/>
    <w:rsid w:val="001761C5"/>
    <w:rsid w:val="0017714A"/>
    <w:rsid w:val="00177363"/>
    <w:rsid w:val="00177AA6"/>
    <w:rsid w:val="00177B91"/>
    <w:rsid w:val="0018039B"/>
    <w:rsid w:val="00180551"/>
    <w:rsid w:val="001808E9"/>
    <w:rsid w:val="001815EA"/>
    <w:rsid w:val="00181677"/>
    <w:rsid w:val="00181DB9"/>
    <w:rsid w:val="00181E8C"/>
    <w:rsid w:val="00183287"/>
    <w:rsid w:val="00183BFD"/>
    <w:rsid w:val="00183DE2"/>
    <w:rsid w:val="001840F2"/>
    <w:rsid w:val="001858F6"/>
    <w:rsid w:val="00186359"/>
    <w:rsid w:val="0018662C"/>
    <w:rsid w:val="001876ED"/>
    <w:rsid w:val="00187BE4"/>
    <w:rsid w:val="00187CAE"/>
    <w:rsid w:val="00190015"/>
    <w:rsid w:val="00190085"/>
    <w:rsid w:val="001903A7"/>
    <w:rsid w:val="00190AA4"/>
    <w:rsid w:val="0019177F"/>
    <w:rsid w:val="00191F3C"/>
    <w:rsid w:val="00192D93"/>
    <w:rsid w:val="00192F48"/>
    <w:rsid w:val="00193617"/>
    <w:rsid w:val="001937B2"/>
    <w:rsid w:val="001941F8"/>
    <w:rsid w:val="001945E8"/>
    <w:rsid w:val="00195935"/>
    <w:rsid w:val="00195A38"/>
    <w:rsid w:val="00197127"/>
    <w:rsid w:val="001973B7"/>
    <w:rsid w:val="00197BAE"/>
    <w:rsid w:val="001A0497"/>
    <w:rsid w:val="001A0646"/>
    <w:rsid w:val="001A0991"/>
    <w:rsid w:val="001A0A10"/>
    <w:rsid w:val="001A1F92"/>
    <w:rsid w:val="001A3319"/>
    <w:rsid w:val="001A3389"/>
    <w:rsid w:val="001A352E"/>
    <w:rsid w:val="001A40D0"/>
    <w:rsid w:val="001A5A06"/>
    <w:rsid w:val="001A5B69"/>
    <w:rsid w:val="001A5B84"/>
    <w:rsid w:val="001A673E"/>
    <w:rsid w:val="001A6C6C"/>
    <w:rsid w:val="001A6F2B"/>
    <w:rsid w:val="001A7512"/>
    <w:rsid w:val="001A7A6B"/>
    <w:rsid w:val="001A7AD5"/>
    <w:rsid w:val="001B0A49"/>
    <w:rsid w:val="001B0F9A"/>
    <w:rsid w:val="001B1827"/>
    <w:rsid w:val="001B28DF"/>
    <w:rsid w:val="001B3B63"/>
    <w:rsid w:val="001B3C5C"/>
    <w:rsid w:val="001B3E05"/>
    <w:rsid w:val="001B427E"/>
    <w:rsid w:val="001B65B8"/>
    <w:rsid w:val="001B73DC"/>
    <w:rsid w:val="001B7474"/>
    <w:rsid w:val="001B7847"/>
    <w:rsid w:val="001C12D1"/>
    <w:rsid w:val="001C32B2"/>
    <w:rsid w:val="001C3521"/>
    <w:rsid w:val="001C39BE"/>
    <w:rsid w:val="001C4991"/>
    <w:rsid w:val="001C4A3B"/>
    <w:rsid w:val="001C4C31"/>
    <w:rsid w:val="001C584B"/>
    <w:rsid w:val="001C5974"/>
    <w:rsid w:val="001C59DC"/>
    <w:rsid w:val="001C6424"/>
    <w:rsid w:val="001C66FF"/>
    <w:rsid w:val="001C7BD5"/>
    <w:rsid w:val="001D0428"/>
    <w:rsid w:val="001D0A03"/>
    <w:rsid w:val="001D125A"/>
    <w:rsid w:val="001D4A22"/>
    <w:rsid w:val="001D61A7"/>
    <w:rsid w:val="001D757F"/>
    <w:rsid w:val="001E0AAF"/>
    <w:rsid w:val="001E0F7B"/>
    <w:rsid w:val="001E193D"/>
    <w:rsid w:val="001E1D41"/>
    <w:rsid w:val="001E20E5"/>
    <w:rsid w:val="001E2C68"/>
    <w:rsid w:val="001E3C6E"/>
    <w:rsid w:val="001E429D"/>
    <w:rsid w:val="001E6A0D"/>
    <w:rsid w:val="001E6D2D"/>
    <w:rsid w:val="001E6F1E"/>
    <w:rsid w:val="001E7524"/>
    <w:rsid w:val="001F0968"/>
    <w:rsid w:val="001F0ADE"/>
    <w:rsid w:val="001F1641"/>
    <w:rsid w:val="001F17BA"/>
    <w:rsid w:val="001F1BB9"/>
    <w:rsid w:val="001F2291"/>
    <w:rsid w:val="001F2F7F"/>
    <w:rsid w:val="001F37B9"/>
    <w:rsid w:val="001F3D8C"/>
    <w:rsid w:val="001F5AB9"/>
    <w:rsid w:val="001F7511"/>
    <w:rsid w:val="001F793B"/>
    <w:rsid w:val="00200ABA"/>
    <w:rsid w:val="00202AC3"/>
    <w:rsid w:val="00204574"/>
    <w:rsid w:val="00204D9E"/>
    <w:rsid w:val="00205FC8"/>
    <w:rsid w:val="00206EAE"/>
    <w:rsid w:val="002077FF"/>
    <w:rsid w:val="002078FA"/>
    <w:rsid w:val="00207C54"/>
    <w:rsid w:val="00210FE4"/>
    <w:rsid w:val="002127E9"/>
    <w:rsid w:val="00212804"/>
    <w:rsid w:val="00213357"/>
    <w:rsid w:val="0021335F"/>
    <w:rsid w:val="00216CE6"/>
    <w:rsid w:val="00220939"/>
    <w:rsid w:val="0022206E"/>
    <w:rsid w:val="00222949"/>
    <w:rsid w:val="00223B12"/>
    <w:rsid w:val="00223CF3"/>
    <w:rsid w:val="002243D5"/>
    <w:rsid w:val="00224734"/>
    <w:rsid w:val="0022539A"/>
    <w:rsid w:val="00225B07"/>
    <w:rsid w:val="002264FB"/>
    <w:rsid w:val="002269D4"/>
    <w:rsid w:val="00227427"/>
    <w:rsid w:val="00227CAC"/>
    <w:rsid w:val="00230466"/>
    <w:rsid w:val="00230578"/>
    <w:rsid w:val="00230DB0"/>
    <w:rsid w:val="00231063"/>
    <w:rsid w:val="00231849"/>
    <w:rsid w:val="002318BB"/>
    <w:rsid w:val="0023318B"/>
    <w:rsid w:val="00233E63"/>
    <w:rsid w:val="00233E96"/>
    <w:rsid w:val="00235978"/>
    <w:rsid w:val="00235E99"/>
    <w:rsid w:val="0023651E"/>
    <w:rsid w:val="00236BE6"/>
    <w:rsid w:val="0023759D"/>
    <w:rsid w:val="00237CA5"/>
    <w:rsid w:val="00237E26"/>
    <w:rsid w:val="0024102B"/>
    <w:rsid w:val="002422CF"/>
    <w:rsid w:val="002431F7"/>
    <w:rsid w:val="00243477"/>
    <w:rsid w:val="0024396F"/>
    <w:rsid w:val="00243D7E"/>
    <w:rsid w:val="002440DE"/>
    <w:rsid w:val="00246E50"/>
    <w:rsid w:val="0024745E"/>
    <w:rsid w:val="0025140C"/>
    <w:rsid w:val="00252C18"/>
    <w:rsid w:val="00252D7D"/>
    <w:rsid w:val="00253311"/>
    <w:rsid w:val="00253EE8"/>
    <w:rsid w:val="002541CA"/>
    <w:rsid w:val="00254533"/>
    <w:rsid w:val="00254981"/>
    <w:rsid w:val="0025549B"/>
    <w:rsid w:val="00255574"/>
    <w:rsid w:val="00255BEB"/>
    <w:rsid w:val="002566F8"/>
    <w:rsid w:val="00256993"/>
    <w:rsid w:val="00256B3B"/>
    <w:rsid w:val="00256EDE"/>
    <w:rsid w:val="00256F83"/>
    <w:rsid w:val="00257736"/>
    <w:rsid w:val="00260A3C"/>
    <w:rsid w:val="0026119E"/>
    <w:rsid w:val="00261208"/>
    <w:rsid w:val="0026123F"/>
    <w:rsid w:val="002617AB"/>
    <w:rsid w:val="00261C8A"/>
    <w:rsid w:val="00261DC7"/>
    <w:rsid w:val="002621C4"/>
    <w:rsid w:val="00262243"/>
    <w:rsid w:val="002630A4"/>
    <w:rsid w:val="0026330B"/>
    <w:rsid w:val="00263763"/>
    <w:rsid w:val="002640F5"/>
    <w:rsid w:val="002654F3"/>
    <w:rsid w:val="00265603"/>
    <w:rsid w:val="00265CE6"/>
    <w:rsid w:val="002661DE"/>
    <w:rsid w:val="00266646"/>
    <w:rsid w:val="00266F67"/>
    <w:rsid w:val="002703E9"/>
    <w:rsid w:val="00270D2F"/>
    <w:rsid w:val="0027142B"/>
    <w:rsid w:val="002719CE"/>
    <w:rsid w:val="00271B55"/>
    <w:rsid w:val="00271FC8"/>
    <w:rsid w:val="0027222A"/>
    <w:rsid w:val="00272735"/>
    <w:rsid w:val="00273731"/>
    <w:rsid w:val="00274834"/>
    <w:rsid w:val="00274F2F"/>
    <w:rsid w:val="00275236"/>
    <w:rsid w:val="002757BA"/>
    <w:rsid w:val="0027641C"/>
    <w:rsid w:val="002765C9"/>
    <w:rsid w:val="00276FA5"/>
    <w:rsid w:val="00276FFA"/>
    <w:rsid w:val="00277E25"/>
    <w:rsid w:val="0028047E"/>
    <w:rsid w:val="00280D63"/>
    <w:rsid w:val="00281CFB"/>
    <w:rsid w:val="002844F2"/>
    <w:rsid w:val="00286385"/>
    <w:rsid w:val="00286DF7"/>
    <w:rsid w:val="00287488"/>
    <w:rsid w:val="002874F4"/>
    <w:rsid w:val="00287C50"/>
    <w:rsid w:val="00287E06"/>
    <w:rsid w:val="00290B9C"/>
    <w:rsid w:val="002910BF"/>
    <w:rsid w:val="00291F4B"/>
    <w:rsid w:val="0029275B"/>
    <w:rsid w:val="002928A6"/>
    <w:rsid w:val="00292D43"/>
    <w:rsid w:val="00292DB4"/>
    <w:rsid w:val="00293F6C"/>
    <w:rsid w:val="002940E3"/>
    <w:rsid w:val="00294647"/>
    <w:rsid w:val="002949C6"/>
    <w:rsid w:val="00294A32"/>
    <w:rsid w:val="00295700"/>
    <w:rsid w:val="002961CA"/>
    <w:rsid w:val="0029686E"/>
    <w:rsid w:val="00297B76"/>
    <w:rsid w:val="002A06D1"/>
    <w:rsid w:val="002A0735"/>
    <w:rsid w:val="002A17E5"/>
    <w:rsid w:val="002A227B"/>
    <w:rsid w:val="002A2DE6"/>
    <w:rsid w:val="002A2E44"/>
    <w:rsid w:val="002A360A"/>
    <w:rsid w:val="002A3EF6"/>
    <w:rsid w:val="002A4B38"/>
    <w:rsid w:val="002A5583"/>
    <w:rsid w:val="002A5DCF"/>
    <w:rsid w:val="002A6542"/>
    <w:rsid w:val="002A6787"/>
    <w:rsid w:val="002A6A83"/>
    <w:rsid w:val="002A7E50"/>
    <w:rsid w:val="002B0211"/>
    <w:rsid w:val="002B055C"/>
    <w:rsid w:val="002B0E21"/>
    <w:rsid w:val="002B1A56"/>
    <w:rsid w:val="002B21B8"/>
    <w:rsid w:val="002B411C"/>
    <w:rsid w:val="002B4402"/>
    <w:rsid w:val="002B4D37"/>
    <w:rsid w:val="002B7981"/>
    <w:rsid w:val="002B7B72"/>
    <w:rsid w:val="002C04AF"/>
    <w:rsid w:val="002C0604"/>
    <w:rsid w:val="002C1F63"/>
    <w:rsid w:val="002C2284"/>
    <w:rsid w:val="002C3181"/>
    <w:rsid w:val="002C3B0A"/>
    <w:rsid w:val="002C483B"/>
    <w:rsid w:val="002C660D"/>
    <w:rsid w:val="002C6B78"/>
    <w:rsid w:val="002C6D75"/>
    <w:rsid w:val="002D0291"/>
    <w:rsid w:val="002D0BA0"/>
    <w:rsid w:val="002D16C4"/>
    <w:rsid w:val="002D207A"/>
    <w:rsid w:val="002D2962"/>
    <w:rsid w:val="002D2DA5"/>
    <w:rsid w:val="002D3374"/>
    <w:rsid w:val="002D41A9"/>
    <w:rsid w:val="002D4B18"/>
    <w:rsid w:val="002D4D51"/>
    <w:rsid w:val="002D6CAD"/>
    <w:rsid w:val="002D7892"/>
    <w:rsid w:val="002E0A4B"/>
    <w:rsid w:val="002E0E18"/>
    <w:rsid w:val="002E1A3F"/>
    <w:rsid w:val="002E2523"/>
    <w:rsid w:val="002E3C28"/>
    <w:rsid w:val="002E3DFE"/>
    <w:rsid w:val="002E485F"/>
    <w:rsid w:val="002E4935"/>
    <w:rsid w:val="002E4C62"/>
    <w:rsid w:val="002E4EAC"/>
    <w:rsid w:val="002E5910"/>
    <w:rsid w:val="002E6044"/>
    <w:rsid w:val="002E6415"/>
    <w:rsid w:val="002E6C0B"/>
    <w:rsid w:val="002E7154"/>
    <w:rsid w:val="002F000C"/>
    <w:rsid w:val="002F1849"/>
    <w:rsid w:val="002F25FA"/>
    <w:rsid w:val="002F2EAA"/>
    <w:rsid w:val="002F36CA"/>
    <w:rsid w:val="002F4237"/>
    <w:rsid w:val="002F53CB"/>
    <w:rsid w:val="002F5688"/>
    <w:rsid w:val="002F5E56"/>
    <w:rsid w:val="002F5EB3"/>
    <w:rsid w:val="002F609D"/>
    <w:rsid w:val="002F733C"/>
    <w:rsid w:val="003003B8"/>
    <w:rsid w:val="0030044F"/>
    <w:rsid w:val="00300C95"/>
    <w:rsid w:val="00300FD4"/>
    <w:rsid w:val="003023C2"/>
    <w:rsid w:val="00302423"/>
    <w:rsid w:val="00303A80"/>
    <w:rsid w:val="00303E78"/>
    <w:rsid w:val="00304369"/>
    <w:rsid w:val="00304657"/>
    <w:rsid w:val="00304C21"/>
    <w:rsid w:val="00304E57"/>
    <w:rsid w:val="00306A7F"/>
    <w:rsid w:val="00306B46"/>
    <w:rsid w:val="00306CD9"/>
    <w:rsid w:val="00306D18"/>
    <w:rsid w:val="0030759D"/>
    <w:rsid w:val="00307BF4"/>
    <w:rsid w:val="00310600"/>
    <w:rsid w:val="0031199E"/>
    <w:rsid w:val="003119C7"/>
    <w:rsid w:val="0031254A"/>
    <w:rsid w:val="00312879"/>
    <w:rsid w:val="00312BF6"/>
    <w:rsid w:val="00312F4B"/>
    <w:rsid w:val="00313534"/>
    <w:rsid w:val="00315E67"/>
    <w:rsid w:val="00316DE3"/>
    <w:rsid w:val="00316FA0"/>
    <w:rsid w:val="003212C6"/>
    <w:rsid w:val="0032142F"/>
    <w:rsid w:val="00321ADD"/>
    <w:rsid w:val="00322317"/>
    <w:rsid w:val="00323620"/>
    <w:rsid w:val="00323CA2"/>
    <w:rsid w:val="00325473"/>
    <w:rsid w:val="003262EC"/>
    <w:rsid w:val="00326646"/>
    <w:rsid w:val="0032704F"/>
    <w:rsid w:val="003278B7"/>
    <w:rsid w:val="00327CA0"/>
    <w:rsid w:val="00327E58"/>
    <w:rsid w:val="003305E4"/>
    <w:rsid w:val="00330CEF"/>
    <w:rsid w:val="00331532"/>
    <w:rsid w:val="00331A08"/>
    <w:rsid w:val="003320EC"/>
    <w:rsid w:val="0033260F"/>
    <w:rsid w:val="003340F2"/>
    <w:rsid w:val="0033442C"/>
    <w:rsid w:val="00334E77"/>
    <w:rsid w:val="00336EB3"/>
    <w:rsid w:val="00337EEB"/>
    <w:rsid w:val="003400E5"/>
    <w:rsid w:val="0034266A"/>
    <w:rsid w:val="00342CF7"/>
    <w:rsid w:val="00342DE0"/>
    <w:rsid w:val="00344586"/>
    <w:rsid w:val="00344EFD"/>
    <w:rsid w:val="0034511F"/>
    <w:rsid w:val="0034545F"/>
    <w:rsid w:val="00345E25"/>
    <w:rsid w:val="0034689B"/>
    <w:rsid w:val="00346C42"/>
    <w:rsid w:val="0035010A"/>
    <w:rsid w:val="003510AB"/>
    <w:rsid w:val="0035180B"/>
    <w:rsid w:val="00352F39"/>
    <w:rsid w:val="003534B8"/>
    <w:rsid w:val="0035490D"/>
    <w:rsid w:val="00354B70"/>
    <w:rsid w:val="00355F10"/>
    <w:rsid w:val="00356DCF"/>
    <w:rsid w:val="00356FB7"/>
    <w:rsid w:val="003572AB"/>
    <w:rsid w:val="003573BF"/>
    <w:rsid w:val="003574BE"/>
    <w:rsid w:val="003601A1"/>
    <w:rsid w:val="003617B3"/>
    <w:rsid w:val="0036374B"/>
    <w:rsid w:val="00363D9B"/>
    <w:rsid w:val="00364251"/>
    <w:rsid w:val="00364EE3"/>
    <w:rsid w:val="003702C1"/>
    <w:rsid w:val="00370E93"/>
    <w:rsid w:val="00371430"/>
    <w:rsid w:val="00371F64"/>
    <w:rsid w:val="003722F1"/>
    <w:rsid w:val="00372418"/>
    <w:rsid w:val="00372628"/>
    <w:rsid w:val="00372D71"/>
    <w:rsid w:val="00374A59"/>
    <w:rsid w:val="00375099"/>
    <w:rsid w:val="003757AF"/>
    <w:rsid w:val="0037600C"/>
    <w:rsid w:val="00376FCB"/>
    <w:rsid w:val="0037758A"/>
    <w:rsid w:val="003806B9"/>
    <w:rsid w:val="00380DFB"/>
    <w:rsid w:val="00381B4B"/>
    <w:rsid w:val="00381BDB"/>
    <w:rsid w:val="0038271A"/>
    <w:rsid w:val="00382D93"/>
    <w:rsid w:val="003832E7"/>
    <w:rsid w:val="0038472E"/>
    <w:rsid w:val="00385C4D"/>
    <w:rsid w:val="0038642B"/>
    <w:rsid w:val="00386489"/>
    <w:rsid w:val="00390560"/>
    <w:rsid w:val="0039131B"/>
    <w:rsid w:val="00391CB4"/>
    <w:rsid w:val="0039201D"/>
    <w:rsid w:val="00392275"/>
    <w:rsid w:val="0039241B"/>
    <w:rsid w:val="003929F9"/>
    <w:rsid w:val="003934DE"/>
    <w:rsid w:val="003935BE"/>
    <w:rsid w:val="00393716"/>
    <w:rsid w:val="0039433E"/>
    <w:rsid w:val="00394780"/>
    <w:rsid w:val="003954E4"/>
    <w:rsid w:val="00395A34"/>
    <w:rsid w:val="00395E65"/>
    <w:rsid w:val="00396973"/>
    <w:rsid w:val="00397438"/>
    <w:rsid w:val="003A027D"/>
    <w:rsid w:val="003A0343"/>
    <w:rsid w:val="003A041D"/>
    <w:rsid w:val="003A04E8"/>
    <w:rsid w:val="003A0535"/>
    <w:rsid w:val="003A15CB"/>
    <w:rsid w:val="003A1D60"/>
    <w:rsid w:val="003A1E4D"/>
    <w:rsid w:val="003A2901"/>
    <w:rsid w:val="003A2F2A"/>
    <w:rsid w:val="003A3306"/>
    <w:rsid w:val="003A3A9B"/>
    <w:rsid w:val="003A4798"/>
    <w:rsid w:val="003A5DED"/>
    <w:rsid w:val="003A6377"/>
    <w:rsid w:val="003A7611"/>
    <w:rsid w:val="003B0CC0"/>
    <w:rsid w:val="003B0E8E"/>
    <w:rsid w:val="003B17AC"/>
    <w:rsid w:val="003B1C77"/>
    <w:rsid w:val="003B23E8"/>
    <w:rsid w:val="003B2F6B"/>
    <w:rsid w:val="003B344C"/>
    <w:rsid w:val="003B37BC"/>
    <w:rsid w:val="003B3CE7"/>
    <w:rsid w:val="003B43A7"/>
    <w:rsid w:val="003B4470"/>
    <w:rsid w:val="003B4FD3"/>
    <w:rsid w:val="003B5394"/>
    <w:rsid w:val="003B54F9"/>
    <w:rsid w:val="003B57E2"/>
    <w:rsid w:val="003B5931"/>
    <w:rsid w:val="003B59A4"/>
    <w:rsid w:val="003B5B9F"/>
    <w:rsid w:val="003B5CAA"/>
    <w:rsid w:val="003B5E5C"/>
    <w:rsid w:val="003B6484"/>
    <w:rsid w:val="003B788D"/>
    <w:rsid w:val="003B7B27"/>
    <w:rsid w:val="003C0D26"/>
    <w:rsid w:val="003C2775"/>
    <w:rsid w:val="003C3625"/>
    <w:rsid w:val="003C4FFB"/>
    <w:rsid w:val="003C5785"/>
    <w:rsid w:val="003D04CB"/>
    <w:rsid w:val="003D0655"/>
    <w:rsid w:val="003D1542"/>
    <w:rsid w:val="003D2E65"/>
    <w:rsid w:val="003D35A9"/>
    <w:rsid w:val="003D36D2"/>
    <w:rsid w:val="003D3F12"/>
    <w:rsid w:val="003D4F75"/>
    <w:rsid w:val="003D507B"/>
    <w:rsid w:val="003D5EEC"/>
    <w:rsid w:val="003D74F5"/>
    <w:rsid w:val="003D7DDE"/>
    <w:rsid w:val="003E0A24"/>
    <w:rsid w:val="003E0BAF"/>
    <w:rsid w:val="003E0E62"/>
    <w:rsid w:val="003E26B4"/>
    <w:rsid w:val="003E3B24"/>
    <w:rsid w:val="003E467C"/>
    <w:rsid w:val="003E5692"/>
    <w:rsid w:val="003E5807"/>
    <w:rsid w:val="003E58BA"/>
    <w:rsid w:val="003E722F"/>
    <w:rsid w:val="003E743C"/>
    <w:rsid w:val="003E77D4"/>
    <w:rsid w:val="003F021F"/>
    <w:rsid w:val="003F09E0"/>
    <w:rsid w:val="003F0EA8"/>
    <w:rsid w:val="003F169E"/>
    <w:rsid w:val="003F1BBF"/>
    <w:rsid w:val="003F213B"/>
    <w:rsid w:val="003F27E8"/>
    <w:rsid w:val="003F340C"/>
    <w:rsid w:val="003F3545"/>
    <w:rsid w:val="003F48E9"/>
    <w:rsid w:val="003F50DC"/>
    <w:rsid w:val="003F6264"/>
    <w:rsid w:val="003F7677"/>
    <w:rsid w:val="004008E3"/>
    <w:rsid w:val="00400EA7"/>
    <w:rsid w:val="0040146B"/>
    <w:rsid w:val="00401FC1"/>
    <w:rsid w:val="0040272C"/>
    <w:rsid w:val="00403FDD"/>
    <w:rsid w:val="004044BD"/>
    <w:rsid w:val="0040478E"/>
    <w:rsid w:val="004051C2"/>
    <w:rsid w:val="00405B5E"/>
    <w:rsid w:val="0040616C"/>
    <w:rsid w:val="00406C36"/>
    <w:rsid w:val="004071D4"/>
    <w:rsid w:val="00407A47"/>
    <w:rsid w:val="0041031A"/>
    <w:rsid w:val="004118E0"/>
    <w:rsid w:val="00411FE4"/>
    <w:rsid w:val="0041421F"/>
    <w:rsid w:val="004147E2"/>
    <w:rsid w:val="00414C34"/>
    <w:rsid w:val="00416018"/>
    <w:rsid w:val="004161F5"/>
    <w:rsid w:val="0041658D"/>
    <w:rsid w:val="00416952"/>
    <w:rsid w:val="00416DDA"/>
    <w:rsid w:val="00417213"/>
    <w:rsid w:val="00417662"/>
    <w:rsid w:val="004177EC"/>
    <w:rsid w:val="00420165"/>
    <w:rsid w:val="004213B4"/>
    <w:rsid w:val="00421AEF"/>
    <w:rsid w:val="004238FE"/>
    <w:rsid w:val="00423F2A"/>
    <w:rsid w:val="00423F63"/>
    <w:rsid w:val="0042597E"/>
    <w:rsid w:val="00426267"/>
    <w:rsid w:val="00426906"/>
    <w:rsid w:val="00426EA9"/>
    <w:rsid w:val="004273F7"/>
    <w:rsid w:val="00430935"/>
    <w:rsid w:val="004311EB"/>
    <w:rsid w:val="00433986"/>
    <w:rsid w:val="00433C9E"/>
    <w:rsid w:val="004342EC"/>
    <w:rsid w:val="00434BC5"/>
    <w:rsid w:val="00435107"/>
    <w:rsid w:val="00435EE2"/>
    <w:rsid w:val="004363C2"/>
    <w:rsid w:val="00436A01"/>
    <w:rsid w:val="00436F5F"/>
    <w:rsid w:val="00437A83"/>
    <w:rsid w:val="00437EF2"/>
    <w:rsid w:val="00440B9A"/>
    <w:rsid w:val="0044111D"/>
    <w:rsid w:val="00441A37"/>
    <w:rsid w:val="0044214A"/>
    <w:rsid w:val="00442E58"/>
    <w:rsid w:val="00443505"/>
    <w:rsid w:val="00443BF2"/>
    <w:rsid w:val="004461B8"/>
    <w:rsid w:val="004461C3"/>
    <w:rsid w:val="00447ED1"/>
    <w:rsid w:val="00450C2C"/>
    <w:rsid w:val="004514E7"/>
    <w:rsid w:val="00453E44"/>
    <w:rsid w:val="004540A2"/>
    <w:rsid w:val="00454468"/>
    <w:rsid w:val="00454F79"/>
    <w:rsid w:val="00455F84"/>
    <w:rsid w:val="004560AC"/>
    <w:rsid w:val="00456E3F"/>
    <w:rsid w:val="00457FBF"/>
    <w:rsid w:val="00457FEF"/>
    <w:rsid w:val="00460559"/>
    <w:rsid w:val="00461127"/>
    <w:rsid w:val="00462744"/>
    <w:rsid w:val="00462CE4"/>
    <w:rsid w:val="00462D1D"/>
    <w:rsid w:val="00462D56"/>
    <w:rsid w:val="00462FD3"/>
    <w:rsid w:val="00463977"/>
    <w:rsid w:val="004655C1"/>
    <w:rsid w:val="00466039"/>
    <w:rsid w:val="00467529"/>
    <w:rsid w:val="004677A3"/>
    <w:rsid w:val="004705FB"/>
    <w:rsid w:val="00470C4A"/>
    <w:rsid w:val="004725F4"/>
    <w:rsid w:val="0047325D"/>
    <w:rsid w:val="0047333E"/>
    <w:rsid w:val="00473DF8"/>
    <w:rsid w:val="00474921"/>
    <w:rsid w:val="0047501C"/>
    <w:rsid w:val="0047515B"/>
    <w:rsid w:val="00475715"/>
    <w:rsid w:val="00475742"/>
    <w:rsid w:val="00476D8E"/>
    <w:rsid w:val="00476DF8"/>
    <w:rsid w:val="00477699"/>
    <w:rsid w:val="004777AC"/>
    <w:rsid w:val="00481609"/>
    <w:rsid w:val="00481743"/>
    <w:rsid w:val="00483649"/>
    <w:rsid w:val="004853FA"/>
    <w:rsid w:val="00486A03"/>
    <w:rsid w:val="00487AE0"/>
    <w:rsid w:val="00487B6F"/>
    <w:rsid w:val="00490063"/>
    <w:rsid w:val="0049014B"/>
    <w:rsid w:val="004911CA"/>
    <w:rsid w:val="00491EB1"/>
    <w:rsid w:val="00492282"/>
    <w:rsid w:val="0049291D"/>
    <w:rsid w:val="00492F51"/>
    <w:rsid w:val="004930D2"/>
    <w:rsid w:val="00493DDD"/>
    <w:rsid w:val="004945A9"/>
    <w:rsid w:val="00494C5E"/>
    <w:rsid w:val="004955AE"/>
    <w:rsid w:val="004955C5"/>
    <w:rsid w:val="0049627A"/>
    <w:rsid w:val="00496D95"/>
    <w:rsid w:val="004975F2"/>
    <w:rsid w:val="00497D96"/>
    <w:rsid w:val="00497DB6"/>
    <w:rsid w:val="004A0549"/>
    <w:rsid w:val="004A4B54"/>
    <w:rsid w:val="004A52CB"/>
    <w:rsid w:val="004A6175"/>
    <w:rsid w:val="004A645E"/>
    <w:rsid w:val="004A749E"/>
    <w:rsid w:val="004A77A5"/>
    <w:rsid w:val="004A781E"/>
    <w:rsid w:val="004A782A"/>
    <w:rsid w:val="004B1662"/>
    <w:rsid w:val="004B67C6"/>
    <w:rsid w:val="004B6A07"/>
    <w:rsid w:val="004B6AB8"/>
    <w:rsid w:val="004B7128"/>
    <w:rsid w:val="004B7AFB"/>
    <w:rsid w:val="004C0751"/>
    <w:rsid w:val="004C0D6F"/>
    <w:rsid w:val="004C1482"/>
    <w:rsid w:val="004C2853"/>
    <w:rsid w:val="004C3541"/>
    <w:rsid w:val="004C3C11"/>
    <w:rsid w:val="004C443E"/>
    <w:rsid w:val="004C5899"/>
    <w:rsid w:val="004C5B9C"/>
    <w:rsid w:val="004C7C5B"/>
    <w:rsid w:val="004D0C85"/>
    <w:rsid w:val="004D25BF"/>
    <w:rsid w:val="004D27BE"/>
    <w:rsid w:val="004D2D30"/>
    <w:rsid w:val="004D3574"/>
    <w:rsid w:val="004D35C3"/>
    <w:rsid w:val="004D419D"/>
    <w:rsid w:val="004D45ED"/>
    <w:rsid w:val="004D48A3"/>
    <w:rsid w:val="004D4940"/>
    <w:rsid w:val="004D4BAF"/>
    <w:rsid w:val="004D4DDA"/>
    <w:rsid w:val="004D5195"/>
    <w:rsid w:val="004D5270"/>
    <w:rsid w:val="004D71DF"/>
    <w:rsid w:val="004D75B1"/>
    <w:rsid w:val="004D7B4D"/>
    <w:rsid w:val="004E0305"/>
    <w:rsid w:val="004E16CF"/>
    <w:rsid w:val="004E3824"/>
    <w:rsid w:val="004E39B7"/>
    <w:rsid w:val="004E4D26"/>
    <w:rsid w:val="004E5CDB"/>
    <w:rsid w:val="004E6D65"/>
    <w:rsid w:val="004E76B1"/>
    <w:rsid w:val="004E78F8"/>
    <w:rsid w:val="004F0019"/>
    <w:rsid w:val="004F0088"/>
    <w:rsid w:val="004F09ED"/>
    <w:rsid w:val="004F1A21"/>
    <w:rsid w:val="004F1FBB"/>
    <w:rsid w:val="004F28D3"/>
    <w:rsid w:val="004F3349"/>
    <w:rsid w:val="004F39EE"/>
    <w:rsid w:val="004F4361"/>
    <w:rsid w:val="004F4E6B"/>
    <w:rsid w:val="005001ED"/>
    <w:rsid w:val="005006DA"/>
    <w:rsid w:val="00501A11"/>
    <w:rsid w:val="0050290B"/>
    <w:rsid w:val="00502FC6"/>
    <w:rsid w:val="005034A2"/>
    <w:rsid w:val="005038AB"/>
    <w:rsid w:val="00503BA5"/>
    <w:rsid w:val="0050430F"/>
    <w:rsid w:val="005048D3"/>
    <w:rsid w:val="005052D6"/>
    <w:rsid w:val="00505EDF"/>
    <w:rsid w:val="00506057"/>
    <w:rsid w:val="005063AC"/>
    <w:rsid w:val="00510CC3"/>
    <w:rsid w:val="005115A6"/>
    <w:rsid w:val="00513B36"/>
    <w:rsid w:val="0051411F"/>
    <w:rsid w:val="00514914"/>
    <w:rsid w:val="00516958"/>
    <w:rsid w:val="0051751F"/>
    <w:rsid w:val="00517A0A"/>
    <w:rsid w:val="00517EFD"/>
    <w:rsid w:val="00521E31"/>
    <w:rsid w:val="00523326"/>
    <w:rsid w:val="00523D9E"/>
    <w:rsid w:val="005269B1"/>
    <w:rsid w:val="00526F36"/>
    <w:rsid w:val="005273E4"/>
    <w:rsid w:val="005323CC"/>
    <w:rsid w:val="0053364F"/>
    <w:rsid w:val="00533BA3"/>
    <w:rsid w:val="00536E25"/>
    <w:rsid w:val="005375F1"/>
    <w:rsid w:val="00537622"/>
    <w:rsid w:val="00537B74"/>
    <w:rsid w:val="005404B0"/>
    <w:rsid w:val="0054135D"/>
    <w:rsid w:val="00541B4B"/>
    <w:rsid w:val="00541F38"/>
    <w:rsid w:val="00543419"/>
    <w:rsid w:val="005436FB"/>
    <w:rsid w:val="00544583"/>
    <w:rsid w:val="00545BC8"/>
    <w:rsid w:val="0054603F"/>
    <w:rsid w:val="00546062"/>
    <w:rsid w:val="00546832"/>
    <w:rsid w:val="00546ED3"/>
    <w:rsid w:val="0054778B"/>
    <w:rsid w:val="0055111D"/>
    <w:rsid w:val="00553492"/>
    <w:rsid w:val="0055359F"/>
    <w:rsid w:val="00554D36"/>
    <w:rsid w:val="00555DA2"/>
    <w:rsid w:val="00555E69"/>
    <w:rsid w:val="005561DB"/>
    <w:rsid w:val="00556CAD"/>
    <w:rsid w:val="0055718C"/>
    <w:rsid w:val="00557606"/>
    <w:rsid w:val="005576C5"/>
    <w:rsid w:val="00557916"/>
    <w:rsid w:val="00560046"/>
    <w:rsid w:val="00560C75"/>
    <w:rsid w:val="005619F0"/>
    <w:rsid w:val="005626A1"/>
    <w:rsid w:val="0056300B"/>
    <w:rsid w:val="00565A07"/>
    <w:rsid w:val="00567441"/>
    <w:rsid w:val="00570189"/>
    <w:rsid w:val="005703B7"/>
    <w:rsid w:val="005710A4"/>
    <w:rsid w:val="005721A5"/>
    <w:rsid w:val="005730BB"/>
    <w:rsid w:val="00573302"/>
    <w:rsid w:val="00573EDA"/>
    <w:rsid w:val="00573FF1"/>
    <w:rsid w:val="00575996"/>
    <w:rsid w:val="00577BC5"/>
    <w:rsid w:val="00580654"/>
    <w:rsid w:val="0058154D"/>
    <w:rsid w:val="00581609"/>
    <w:rsid w:val="00581C35"/>
    <w:rsid w:val="005823D2"/>
    <w:rsid w:val="00582C23"/>
    <w:rsid w:val="00582D9D"/>
    <w:rsid w:val="00584CD2"/>
    <w:rsid w:val="00585C81"/>
    <w:rsid w:val="00586D9D"/>
    <w:rsid w:val="00587BA8"/>
    <w:rsid w:val="00587CA9"/>
    <w:rsid w:val="00590486"/>
    <w:rsid w:val="005908F3"/>
    <w:rsid w:val="0059124D"/>
    <w:rsid w:val="00594308"/>
    <w:rsid w:val="00595C70"/>
    <w:rsid w:val="00595C8C"/>
    <w:rsid w:val="00596008"/>
    <w:rsid w:val="005960CC"/>
    <w:rsid w:val="0059694E"/>
    <w:rsid w:val="00597BA8"/>
    <w:rsid w:val="00597CBC"/>
    <w:rsid w:val="00597D28"/>
    <w:rsid w:val="005A0BC0"/>
    <w:rsid w:val="005A1388"/>
    <w:rsid w:val="005A1BEB"/>
    <w:rsid w:val="005A22E0"/>
    <w:rsid w:val="005A27F5"/>
    <w:rsid w:val="005A3692"/>
    <w:rsid w:val="005A37DC"/>
    <w:rsid w:val="005A3B24"/>
    <w:rsid w:val="005A5549"/>
    <w:rsid w:val="005A6794"/>
    <w:rsid w:val="005B0841"/>
    <w:rsid w:val="005B10EA"/>
    <w:rsid w:val="005B1A09"/>
    <w:rsid w:val="005B372B"/>
    <w:rsid w:val="005B4688"/>
    <w:rsid w:val="005B4EE0"/>
    <w:rsid w:val="005B5004"/>
    <w:rsid w:val="005B61FC"/>
    <w:rsid w:val="005C0E10"/>
    <w:rsid w:val="005C148E"/>
    <w:rsid w:val="005C1832"/>
    <w:rsid w:val="005C341C"/>
    <w:rsid w:val="005C34C8"/>
    <w:rsid w:val="005C3BA5"/>
    <w:rsid w:val="005C3C03"/>
    <w:rsid w:val="005C400D"/>
    <w:rsid w:val="005C4416"/>
    <w:rsid w:val="005C4C9E"/>
    <w:rsid w:val="005C4CB3"/>
    <w:rsid w:val="005C50DC"/>
    <w:rsid w:val="005C51D4"/>
    <w:rsid w:val="005C5598"/>
    <w:rsid w:val="005C672F"/>
    <w:rsid w:val="005C69F6"/>
    <w:rsid w:val="005C6B04"/>
    <w:rsid w:val="005C6BF1"/>
    <w:rsid w:val="005C7102"/>
    <w:rsid w:val="005C7436"/>
    <w:rsid w:val="005C7778"/>
    <w:rsid w:val="005D0310"/>
    <w:rsid w:val="005D117A"/>
    <w:rsid w:val="005D12F7"/>
    <w:rsid w:val="005D1865"/>
    <w:rsid w:val="005D220B"/>
    <w:rsid w:val="005D25C7"/>
    <w:rsid w:val="005D2ED9"/>
    <w:rsid w:val="005D334B"/>
    <w:rsid w:val="005D3C4E"/>
    <w:rsid w:val="005D4247"/>
    <w:rsid w:val="005D4685"/>
    <w:rsid w:val="005D5371"/>
    <w:rsid w:val="005D56CC"/>
    <w:rsid w:val="005D6A04"/>
    <w:rsid w:val="005D6A21"/>
    <w:rsid w:val="005D6D26"/>
    <w:rsid w:val="005D7ECA"/>
    <w:rsid w:val="005E05FA"/>
    <w:rsid w:val="005E09D3"/>
    <w:rsid w:val="005E0B66"/>
    <w:rsid w:val="005E1BA3"/>
    <w:rsid w:val="005E2D2F"/>
    <w:rsid w:val="005E2D5C"/>
    <w:rsid w:val="005E3126"/>
    <w:rsid w:val="005E3747"/>
    <w:rsid w:val="005E3F5B"/>
    <w:rsid w:val="005E4318"/>
    <w:rsid w:val="005E447C"/>
    <w:rsid w:val="005E5046"/>
    <w:rsid w:val="005E5C3B"/>
    <w:rsid w:val="005E7274"/>
    <w:rsid w:val="005E7CA8"/>
    <w:rsid w:val="005F08D8"/>
    <w:rsid w:val="005F0966"/>
    <w:rsid w:val="005F4214"/>
    <w:rsid w:val="005F4746"/>
    <w:rsid w:val="005F61B5"/>
    <w:rsid w:val="005F705F"/>
    <w:rsid w:val="005F7B38"/>
    <w:rsid w:val="00600724"/>
    <w:rsid w:val="006023C6"/>
    <w:rsid w:val="0060283A"/>
    <w:rsid w:val="006030C2"/>
    <w:rsid w:val="0060322F"/>
    <w:rsid w:val="00603989"/>
    <w:rsid w:val="006053E3"/>
    <w:rsid w:val="00607042"/>
    <w:rsid w:val="00611640"/>
    <w:rsid w:val="006138DB"/>
    <w:rsid w:val="0061501D"/>
    <w:rsid w:val="006157D8"/>
    <w:rsid w:val="00616BB3"/>
    <w:rsid w:val="00616C88"/>
    <w:rsid w:val="00620220"/>
    <w:rsid w:val="0062079A"/>
    <w:rsid w:val="0062205A"/>
    <w:rsid w:val="00622BDF"/>
    <w:rsid w:val="006236CE"/>
    <w:rsid w:val="00623753"/>
    <w:rsid w:val="0062424C"/>
    <w:rsid w:val="00625F47"/>
    <w:rsid w:val="006260EF"/>
    <w:rsid w:val="006261DB"/>
    <w:rsid w:val="006262A6"/>
    <w:rsid w:val="006277BF"/>
    <w:rsid w:val="00632912"/>
    <w:rsid w:val="00634C1D"/>
    <w:rsid w:val="006350FC"/>
    <w:rsid w:val="00635474"/>
    <w:rsid w:val="00635F77"/>
    <w:rsid w:val="0063627E"/>
    <w:rsid w:val="00636BE0"/>
    <w:rsid w:val="00636E41"/>
    <w:rsid w:val="006377B1"/>
    <w:rsid w:val="00640199"/>
    <w:rsid w:val="00640786"/>
    <w:rsid w:val="00640C5D"/>
    <w:rsid w:val="0064149C"/>
    <w:rsid w:val="006415AA"/>
    <w:rsid w:val="006417F8"/>
    <w:rsid w:val="0064264A"/>
    <w:rsid w:val="00642FC7"/>
    <w:rsid w:val="006438AA"/>
    <w:rsid w:val="00643AC7"/>
    <w:rsid w:val="00643CB2"/>
    <w:rsid w:val="00644279"/>
    <w:rsid w:val="00644371"/>
    <w:rsid w:val="00645095"/>
    <w:rsid w:val="00646982"/>
    <w:rsid w:val="00647A93"/>
    <w:rsid w:val="00650350"/>
    <w:rsid w:val="00650D1E"/>
    <w:rsid w:val="006517F1"/>
    <w:rsid w:val="00651B41"/>
    <w:rsid w:val="00651D94"/>
    <w:rsid w:val="00652326"/>
    <w:rsid w:val="00652C2A"/>
    <w:rsid w:val="00653295"/>
    <w:rsid w:val="0065332D"/>
    <w:rsid w:val="00653547"/>
    <w:rsid w:val="006546B8"/>
    <w:rsid w:val="00654717"/>
    <w:rsid w:val="00656F2D"/>
    <w:rsid w:val="006574CC"/>
    <w:rsid w:val="006578EA"/>
    <w:rsid w:val="00661113"/>
    <w:rsid w:val="006612D3"/>
    <w:rsid w:val="00662A3C"/>
    <w:rsid w:val="0066338B"/>
    <w:rsid w:val="006635D4"/>
    <w:rsid w:val="00664DFC"/>
    <w:rsid w:val="00666704"/>
    <w:rsid w:val="00667886"/>
    <w:rsid w:val="006707C9"/>
    <w:rsid w:val="00671552"/>
    <w:rsid w:val="00672816"/>
    <w:rsid w:val="006733D3"/>
    <w:rsid w:val="00675AEF"/>
    <w:rsid w:val="00675D69"/>
    <w:rsid w:val="0067614E"/>
    <w:rsid w:val="006761DC"/>
    <w:rsid w:val="00676648"/>
    <w:rsid w:val="006768A4"/>
    <w:rsid w:val="0067693F"/>
    <w:rsid w:val="00676956"/>
    <w:rsid w:val="00676CC7"/>
    <w:rsid w:val="00681074"/>
    <w:rsid w:val="00681384"/>
    <w:rsid w:val="00681D7C"/>
    <w:rsid w:val="006820FB"/>
    <w:rsid w:val="006821F2"/>
    <w:rsid w:val="00683A85"/>
    <w:rsid w:val="00684588"/>
    <w:rsid w:val="006859B9"/>
    <w:rsid w:val="006878FD"/>
    <w:rsid w:val="00687D46"/>
    <w:rsid w:val="00691B00"/>
    <w:rsid w:val="00692965"/>
    <w:rsid w:val="00692FBB"/>
    <w:rsid w:val="00693887"/>
    <w:rsid w:val="006954E9"/>
    <w:rsid w:val="006957FC"/>
    <w:rsid w:val="00695A59"/>
    <w:rsid w:val="00695BBD"/>
    <w:rsid w:val="00695EC6"/>
    <w:rsid w:val="00696875"/>
    <w:rsid w:val="00697725"/>
    <w:rsid w:val="006A0487"/>
    <w:rsid w:val="006A1043"/>
    <w:rsid w:val="006A1129"/>
    <w:rsid w:val="006A2031"/>
    <w:rsid w:val="006A363C"/>
    <w:rsid w:val="006A4247"/>
    <w:rsid w:val="006A5840"/>
    <w:rsid w:val="006A6497"/>
    <w:rsid w:val="006A67E5"/>
    <w:rsid w:val="006A67F9"/>
    <w:rsid w:val="006A6D13"/>
    <w:rsid w:val="006A7B7E"/>
    <w:rsid w:val="006B06CA"/>
    <w:rsid w:val="006B0719"/>
    <w:rsid w:val="006B1140"/>
    <w:rsid w:val="006B2ADB"/>
    <w:rsid w:val="006B2B68"/>
    <w:rsid w:val="006B4D14"/>
    <w:rsid w:val="006B641E"/>
    <w:rsid w:val="006B6B0A"/>
    <w:rsid w:val="006C093B"/>
    <w:rsid w:val="006C16D2"/>
    <w:rsid w:val="006C34E1"/>
    <w:rsid w:val="006C4796"/>
    <w:rsid w:val="006C4892"/>
    <w:rsid w:val="006C491F"/>
    <w:rsid w:val="006C4E7E"/>
    <w:rsid w:val="006C50B0"/>
    <w:rsid w:val="006C513D"/>
    <w:rsid w:val="006C7B84"/>
    <w:rsid w:val="006C7F4D"/>
    <w:rsid w:val="006D00B1"/>
    <w:rsid w:val="006D0D76"/>
    <w:rsid w:val="006D1160"/>
    <w:rsid w:val="006D18F3"/>
    <w:rsid w:val="006D2245"/>
    <w:rsid w:val="006D2285"/>
    <w:rsid w:val="006D2938"/>
    <w:rsid w:val="006D2C10"/>
    <w:rsid w:val="006D38A9"/>
    <w:rsid w:val="006D44A2"/>
    <w:rsid w:val="006D4783"/>
    <w:rsid w:val="006D74DD"/>
    <w:rsid w:val="006E0567"/>
    <w:rsid w:val="006E1DE4"/>
    <w:rsid w:val="006E2D0B"/>
    <w:rsid w:val="006E364B"/>
    <w:rsid w:val="006E373A"/>
    <w:rsid w:val="006E38AD"/>
    <w:rsid w:val="006E555C"/>
    <w:rsid w:val="006E6286"/>
    <w:rsid w:val="006F0214"/>
    <w:rsid w:val="006F20F5"/>
    <w:rsid w:val="006F2E8E"/>
    <w:rsid w:val="006F31D7"/>
    <w:rsid w:val="006F3DE6"/>
    <w:rsid w:val="006F415F"/>
    <w:rsid w:val="006F56BF"/>
    <w:rsid w:val="006F58D7"/>
    <w:rsid w:val="006F77C1"/>
    <w:rsid w:val="006F7AA5"/>
    <w:rsid w:val="0070019B"/>
    <w:rsid w:val="00700C49"/>
    <w:rsid w:val="007013A7"/>
    <w:rsid w:val="00701782"/>
    <w:rsid w:val="0070307F"/>
    <w:rsid w:val="007031A7"/>
    <w:rsid w:val="00703BA9"/>
    <w:rsid w:val="0070417F"/>
    <w:rsid w:val="00704B10"/>
    <w:rsid w:val="0070568E"/>
    <w:rsid w:val="00706415"/>
    <w:rsid w:val="007069C0"/>
    <w:rsid w:val="007074FF"/>
    <w:rsid w:val="00710728"/>
    <w:rsid w:val="00710E0D"/>
    <w:rsid w:val="007115F0"/>
    <w:rsid w:val="00711C67"/>
    <w:rsid w:val="0071285D"/>
    <w:rsid w:val="00714ABF"/>
    <w:rsid w:val="00714F1B"/>
    <w:rsid w:val="00715BB8"/>
    <w:rsid w:val="00715EBD"/>
    <w:rsid w:val="00716709"/>
    <w:rsid w:val="007167B1"/>
    <w:rsid w:val="0071725C"/>
    <w:rsid w:val="007174F0"/>
    <w:rsid w:val="0071756D"/>
    <w:rsid w:val="00717AAC"/>
    <w:rsid w:val="0072253D"/>
    <w:rsid w:val="0072355B"/>
    <w:rsid w:val="00724099"/>
    <w:rsid w:val="007246FE"/>
    <w:rsid w:val="00724BE9"/>
    <w:rsid w:val="00724C58"/>
    <w:rsid w:val="00725BAB"/>
    <w:rsid w:val="00726CF2"/>
    <w:rsid w:val="0072778A"/>
    <w:rsid w:val="007278E2"/>
    <w:rsid w:val="00727F11"/>
    <w:rsid w:val="007304F3"/>
    <w:rsid w:val="0073058F"/>
    <w:rsid w:val="00730733"/>
    <w:rsid w:val="00730C69"/>
    <w:rsid w:val="00730FED"/>
    <w:rsid w:val="0073104B"/>
    <w:rsid w:val="0073162F"/>
    <w:rsid w:val="0073255E"/>
    <w:rsid w:val="007329B4"/>
    <w:rsid w:val="007341A4"/>
    <w:rsid w:val="007343A6"/>
    <w:rsid w:val="0073543C"/>
    <w:rsid w:val="00735F0F"/>
    <w:rsid w:val="007369B8"/>
    <w:rsid w:val="00737829"/>
    <w:rsid w:val="00737B07"/>
    <w:rsid w:val="00740498"/>
    <w:rsid w:val="0074252C"/>
    <w:rsid w:val="0074261A"/>
    <w:rsid w:val="00743FCF"/>
    <w:rsid w:val="007440B7"/>
    <w:rsid w:val="00745631"/>
    <w:rsid w:val="00745F12"/>
    <w:rsid w:val="00746013"/>
    <w:rsid w:val="007461F8"/>
    <w:rsid w:val="00746558"/>
    <w:rsid w:val="007472F6"/>
    <w:rsid w:val="007473BF"/>
    <w:rsid w:val="007479F0"/>
    <w:rsid w:val="00747BE7"/>
    <w:rsid w:val="00747E60"/>
    <w:rsid w:val="0075093A"/>
    <w:rsid w:val="00750F42"/>
    <w:rsid w:val="00753227"/>
    <w:rsid w:val="00753FCD"/>
    <w:rsid w:val="007544D0"/>
    <w:rsid w:val="007547F4"/>
    <w:rsid w:val="007549CC"/>
    <w:rsid w:val="00755490"/>
    <w:rsid w:val="00756343"/>
    <w:rsid w:val="00756FEB"/>
    <w:rsid w:val="0075733F"/>
    <w:rsid w:val="00760715"/>
    <w:rsid w:val="00761165"/>
    <w:rsid w:val="00761813"/>
    <w:rsid w:val="00761E3F"/>
    <w:rsid w:val="00761E59"/>
    <w:rsid w:val="00762CA7"/>
    <w:rsid w:val="00763638"/>
    <w:rsid w:val="00763E46"/>
    <w:rsid w:val="0076453B"/>
    <w:rsid w:val="00764B9C"/>
    <w:rsid w:val="00765010"/>
    <w:rsid w:val="00765E73"/>
    <w:rsid w:val="00766097"/>
    <w:rsid w:val="00766C31"/>
    <w:rsid w:val="00767A59"/>
    <w:rsid w:val="007710DB"/>
    <w:rsid w:val="00771589"/>
    <w:rsid w:val="007718C9"/>
    <w:rsid w:val="00771D33"/>
    <w:rsid w:val="007721EB"/>
    <w:rsid w:val="00773D80"/>
    <w:rsid w:val="007741FF"/>
    <w:rsid w:val="0077516A"/>
    <w:rsid w:val="00775BA1"/>
    <w:rsid w:val="00776040"/>
    <w:rsid w:val="007764B0"/>
    <w:rsid w:val="007768CC"/>
    <w:rsid w:val="00776BE5"/>
    <w:rsid w:val="00777E9D"/>
    <w:rsid w:val="00780280"/>
    <w:rsid w:val="00780360"/>
    <w:rsid w:val="00781327"/>
    <w:rsid w:val="00781817"/>
    <w:rsid w:val="00784890"/>
    <w:rsid w:val="007857EE"/>
    <w:rsid w:val="0078683D"/>
    <w:rsid w:val="007868BA"/>
    <w:rsid w:val="00786F35"/>
    <w:rsid w:val="007876B6"/>
    <w:rsid w:val="00787705"/>
    <w:rsid w:val="00787FA2"/>
    <w:rsid w:val="007902DA"/>
    <w:rsid w:val="007921B8"/>
    <w:rsid w:val="00792B57"/>
    <w:rsid w:val="00792E7C"/>
    <w:rsid w:val="007946DA"/>
    <w:rsid w:val="007952DC"/>
    <w:rsid w:val="00795353"/>
    <w:rsid w:val="00795ECC"/>
    <w:rsid w:val="0079662D"/>
    <w:rsid w:val="007975AE"/>
    <w:rsid w:val="0079789D"/>
    <w:rsid w:val="007A066B"/>
    <w:rsid w:val="007A18F0"/>
    <w:rsid w:val="007A1E53"/>
    <w:rsid w:val="007A2D28"/>
    <w:rsid w:val="007A2E6F"/>
    <w:rsid w:val="007A3150"/>
    <w:rsid w:val="007A3222"/>
    <w:rsid w:val="007A357E"/>
    <w:rsid w:val="007A3E55"/>
    <w:rsid w:val="007A4D20"/>
    <w:rsid w:val="007A5252"/>
    <w:rsid w:val="007A5D59"/>
    <w:rsid w:val="007A6B53"/>
    <w:rsid w:val="007A7836"/>
    <w:rsid w:val="007B05F1"/>
    <w:rsid w:val="007B0683"/>
    <w:rsid w:val="007B0A40"/>
    <w:rsid w:val="007B0F22"/>
    <w:rsid w:val="007B2014"/>
    <w:rsid w:val="007B2237"/>
    <w:rsid w:val="007B2410"/>
    <w:rsid w:val="007B2742"/>
    <w:rsid w:val="007B2756"/>
    <w:rsid w:val="007B2FD6"/>
    <w:rsid w:val="007B300F"/>
    <w:rsid w:val="007B334C"/>
    <w:rsid w:val="007B529C"/>
    <w:rsid w:val="007B61BE"/>
    <w:rsid w:val="007C096E"/>
    <w:rsid w:val="007C1402"/>
    <w:rsid w:val="007C1633"/>
    <w:rsid w:val="007C332A"/>
    <w:rsid w:val="007C3DDD"/>
    <w:rsid w:val="007C3E53"/>
    <w:rsid w:val="007C409D"/>
    <w:rsid w:val="007C41DE"/>
    <w:rsid w:val="007C5B6D"/>
    <w:rsid w:val="007C63A0"/>
    <w:rsid w:val="007C6928"/>
    <w:rsid w:val="007C6E65"/>
    <w:rsid w:val="007C6FB6"/>
    <w:rsid w:val="007D0768"/>
    <w:rsid w:val="007D092F"/>
    <w:rsid w:val="007D1109"/>
    <w:rsid w:val="007D29DA"/>
    <w:rsid w:val="007D39C3"/>
    <w:rsid w:val="007D5C1C"/>
    <w:rsid w:val="007D5D6B"/>
    <w:rsid w:val="007D7532"/>
    <w:rsid w:val="007E0329"/>
    <w:rsid w:val="007E1BFC"/>
    <w:rsid w:val="007E1D2E"/>
    <w:rsid w:val="007E3262"/>
    <w:rsid w:val="007E420F"/>
    <w:rsid w:val="007E4641"/>
    <w:rsid w:val="007E52F3"/>
    <w:rsid w:val="007E578C"/>
    <w:rsid w:val="007E66EC"/>
    <w:rsid w:val="007E6CCC"/>
    <w:rsid w:val="007E6FA5"/>
    <w:rsid w:val="007E7215"/>
    <w:rsid w:val="007F0EEF"/>
    <w:rsid w:val="007F189D"/>
    <w:rsid w:val="007F25E3"/>
    <w:rsid w:val="007F32E6"/>
    <w:rsid w:val="007F3AD1"/>
    <w:rsid w:val="007F3D6B"/>
    <w:rsid w:val="007F48D4"/>
    <w:rsid w:val="007F4AD0"/>
    <w:rsid w:val="007F4D85"/>
    <w:rsid w:val="007F60A5"/>
    <w:rsid w:val="007F70DE"/>
    <w:rsid w:val="007F7C33"/>
    <w:rsid w:val="008008B2"/>
    <w:rsid w:val="00800A8C"/>
    <w:rsid w:val="008015F8"/>
    <w:rsid w:val="00801E5D"/>
    <w:rsid w:val="0080247C"/>
    <w:rsid w:val="00803E12"/>
    <w:rsid w:val="00804693"/>
    <w:rsid w:val="00805423"/>
    <w:rsid w:val="008067E3"/>
    <w:rsid w:val="00807A95"/>
    <w:rsid w:val="008100DC"/>
    <w:rsid w:val="00810A12"/>
    <w:rsid w:val="00811146"/>
    <w:rsid w:val="008119BE"/>
    <w:rsid w:val="00811B26"/>
    <w:rsid w:val="00811F0A"/>
    <w:rsid w:val="00812204"/>
    <w:rsid w:val="00812D81"/>
    <w:rsid w:val="008130A7"/>
    <w:rsid w:val="00813442"/>
    <w:rsid w:val="008135C1"/>
    <w:rsid w:val="008154DA"/>
    <w:rsid w:val="00816B41"/>
    <w:rsid w:val="00816C97"/>
    <w:rsid w:val="00816E02"/>
    <w:rsid w:val="008206C0"/>
    <w:rsid w:val="008216C8"/>
    <w:rsid w:val="00821A2B"/>
    <w:rsid w:val="00821B1E"/>
    <w:rsid w:val="00821B4A"/>
    <w:rsid w:val="00822067"/>
    <w:rsid w:val="00823918"/>
    <w:rsid w:val="0082494C"/>
    <w:rsid w:val="00824F76"/>
    <w:rsid w:val="008258D0"/>
    <w:rsid w:val="008261FF"/>
    <w:rsid w:val="008268AF"/>
    <w:rsid w:val="00826E2E"/>
    <w:rsid w:val="0082797E"/>
    <w:rsid w:val="00827D8C"/>
    <w:rsid w:val="00827F02"/>
    <w:rsid w:val="008301EA"/>
    <w:rsid w:val="00830B60"/>
    <w:rsid w:val="00830C79"/>
    <w:rsid w:val="008317B3"/>
    <w:rsid w:val="00831DC2"/>
    <w:rsid w:val="00832DBB"/>
    <w:rsid w:val="00833D3C"/>
    <w:rsid w:val="00833D7E"/>
    <w:rsid w:val="0083483A"/>
    <w:rsid w:val="00836A8D"/>
    <w:rsid w:val="00840EBD"/>
    <w:rsid w:val="0084119E"/>
    <w:rsid w:val="00841DE1"/>
    <w:rsid w:val="00841E0F"/>
    <w:rsid w:val="0084409D"/>
    <w:rsid w:val="008444B9"/>
    <w:rsid w:val="00844B07"/>
    <w:rsid w:val="00845656"/>
    <w:rsid w:val="00845A80"/>
    <w:rsid w:val="00846F04"/>
    <w:rsid w:val="008471B9"/>
    <w:rsid w:val="00847C68"/>
    <w:rsid w:val="00847DE1"/>
    <w:rsid w:val="0085293F"/>
    <w:rsid w:val="00852A6C"/>
    <w:rsid w:val="00853C15"/>
    <w:rsid w:val="00853DCF"/>
    <w:rsid w:val="008544C0"/>
    <w:rsid w:val="008555C6"/>
    <w:rsid w:val="00855BFC"/>
    <w:rsid w:val="008561B6"/>
    <w:rsid w:val="00856825"/>
    <w:rsid w:val="00857C7B"/>
    <w:rsid w:val="00857FF2"/>
    <w:rsid w:val="00861456"/>
    <w:rsid w:val="00861BDF"/>
    <w:rsid w:val="00861FD8"/>
    <w:rsid w:val="0086206B"/>
    <w:rsid w:val="008622DB"/>
    <w:rsid w:val="008626CC"/>
    <w:rsid w:val="00862BB4"/>
    <w:rsid w:val="00863EDE"/>
    <w:rsid w:val="00864DEA"/>
    <w:rsid w:val="00866722"/>
    <w:rsid w:val="00867A28"/>
    <w:rsid w:val="00870A5B"/>
    <w:rsid w:val="00870CD8"/>
    <w:rsid w:val="0087128E"/>
    <w:rsid w:val="0087190D"/>
    <w:rsid w:val="0087206A"/>
    <w:rsid w:val="00872376"/>
    <w:rsid w:val="008728DC"/>
    <w:rsid w:val="00872BC5"/>
    <w:rsid w:val="00872DDA"/>
    <w:rsid w:val="00872F73"/>
    <w:rsid w:val="008736E5"/>
    <w:rsid w:val="00873E69"/>
    <w:rsid w:val="00874570"/>
    <w:rsid w:val="00875A8A"/>
    <w:rsid w:val="00875ACC"/>
    <w:rsid w:val="00875B21"/>
    <w:rsid w:val="00875C41"/>
    <w:rsid w:val="00876299"/>
    <w:rsid w:val="00876F74"/>
    <w:rsid w:val="008770DD"/>
    <w:rsid w:val="008775E8"/>
    <w:rsid w:val="00877F5B"/>
    <w:rsid w:val="00880589"/>
    <w:rsid w:val="00881189"/>
    <w:rsid w:val="00881C53"/>
    <w:rsid w:val="0088243D"/>
    <w:rsid w:val="008833AD"/>
    <w:rsid w:val="00883FF9"/>
    <w:rsid w:val="00885915"/>
    <w:rsid w:val="008872C5"/>
    <w:rsid w:val="008900C6"/>
    <w:rsid w:val="00890564"/>
    <w:rsid w:val="00890CF3"/>
    <w:rsid w:val="00891138"/>
    <w:rsid w:val="008915D0"/>
    <w:rsid w:val="00891D35"/>
    <w:rsid w:val="008948F7"/>
    <w:rsid w:val="00894D8D"/>
    <w:rsid w:val="008957B6"/>
    <w:rsid w:val="008960C5"/>
    <w:rsid w:val="00896A76"/>
    <w:rsid w:val="00897121"/>
    <w:rsid w:val="0089720D"/>
    <w:rsid w:val="00897471"/>
    <w:rsid w:val="008A1386"/>
    <w:rsid w:val="008A2674"/>
    <w:rsid w:val="008A3DC1"/>
    <w:rsid w:val="008A4178"/>
    <w:rsid w:val="008A434B"/>
    <w:rsid w:val="008A4500"/>
    <w:rsid w:val="008A4696"/>
    <w:rsid w:val="008A4AC7"/>
    <w:rsid w:val="008A4B98"/>
    <w:rsid w:val="008A5ED9"/>
    <w:rsid w:val="008A649E"/>
    <w:rsid w:val="008B0244"/>
    <w:rsid w:val="008B0698"/>
    <w:rsid w:val="008B0CFD"/>
    <w:rsid w:val="008B0E2E"/>
    <w:rsid w:val="008B1355"/>
    <w:rsid w:val="008B2218"/>
    <w:rsid w:val="008B2673"/>
    <w:rsid w:val="008B2C4C"/>
    <w:rsid w:val="008B3573"/>
    <w:rsid w:val="008B4827"/>
    <w:rsid w:val="008B4A10"/>
    <w:rsid w:val="008B4F90"/>
    <w:rsid w:val="008B6ECA"/>
    <w:rsid w:val="008B76CB"/>
    <w:rsid w:val="008C1042"/>
    <w:rsid w:val="008C11EE"/>
    <w:rsid w:val="008C161C"/>
    <w:rsid w:val="008C2932"/>
    <w:rsid w:val="008C2F25"/>
    <w:rsid w:val="008C341B"/>
    <w:rsid w:val="008C372F"/>
    <w:rsid w:val="008C3F89"/>
    <w:rsid w:val="008C6201"/>
    <w:rsid w:val="008C678D"/>
    <w:rsid w:val="008C6CFA"/>
    <w:rsid w:val="008C79D7"/>
    <w:rsid w:val="008D03BD"/>
    <w:rsid w:val="008D0FBF"/>
    <w:rsid w:val="008D18B2"/>
    <w:rsid w:val="008D1FAF"/>
    <w:rsid w:val="008D245F"/>
    <w:rsid w:val="008D2D1A"/>
    <w:rsid w:val="008D34B0"/>
    <w:rsid w:val="008D3857"/>
    <w:rsid w:val="008D38DC"/>
    <w:rsid w:val="008D39BB"/>
    <w:rsid w:val="008D3B07"/>
    <w:rsid w:val="008D42CE"/>
    <w:rsid w:val="008D5EA9"/>
    <w:rsid w:val="008D6BDC"/>
    <w:rsid w:val="008D725D"/>
    <w:rsid w:val="008E23BE"/>
    <w:rsid w:val="008E2AB3"/>
    <w:rsid w:val="008E3099"/>
    <w:rsid w:val="008E3F93"/>
    <w:rsid w:val="008E5ADD"/>
    <w:rsid w:val="008E6D6D"/>
    <w:rsid w:val="008E712E"/>
    <w:rsid w:val="008E74A1"/>
    <w:rsid w:val="008F269F"/>
    <w:rsid w:val="008F2D48"/>
    <w:rsid w:val="008F3076"/>
    <w:rsid w:val="008F4DDF"/>
    <w:rsid w:val="008F588C"/>
    <w:rsid w:val="008F5CCB"/>
    <w:rsid w:val="008F66F1"/>
    <w:rsid w:val="008F7880"/>
    <w:rsid w:val="008F7BEF"/>
    <w:rsid w:val="00900959"/>
    <w:rsid w:val="00900E36"/>
    <w:rsid w:val="00902725"/>
    <w:rsid w:val="00902F19"/>
    <w:rsid w:val="00903575"/>
    <w:rsid w:val="009039B8"/>
    <w:rsid w:val="009044E9"/>
    <w:rsid w:val="009049D1"/>
    <w:rsid w:val="009049F3"/>
    <w:rsid w:val="00904E68"/>
    <w:rsid w:val="009051E3"/>
    <w:rsid w:val="00907460"/>
    <w:rsid w:val="009109CC"/>
    <w:rsid w:val="00911516"/>
    <w:rsid w:val="00911EF8"/>
    <w:rsid w:val="009128C8"/>
    <w:rsid w:val="00912A26"/>
    <w:rsid w:val="009133A1"/>
    <w:rsid w:val="00913E55"/>
    <w:rsid w:val="00913F79"/>
    <w:rsid w:val="00914686"/>
    <w:rsid w:val="00914C62"/>
    <w:rsid w:val="00916830"/>
    <w:rsid w:val="00916925"/>
    <w:rsid w:val="00921451"/>
    <w:rsid w:val="00922197"/>
    <w:rsid w:val="009224DD"/>
    <w:rsid w:val="00922ED4"/>
    <w:rsid w:val="00922EF0"/>
    <w:rsid w:val="009230EF"/>
    <w:rsid w:val="009231D2"/>
    <w:rsid w:val="00923FE9"/>
    <w:rsid w:val="0092429C"/>
    <w:rsid w:val="00924B31"/>
    <w:rsid w:val="00924D4D"/>
    <w:rsid w:val="0092508C"/>
    <w:rsid w:val="00925600"/>
    <w:rsid w:val="009265B4"/>
    <w:rsid w:val="0092681D"/>
    <w:rsid w:val="009270AE"/>
    <w:rsid w:val="00927A49"/>
    <w:rsid w:val="00927C58"/>
    <w:rsid w:val="0093335F"/>
    <w:rsid w:val="00933863"/>
    <w:rsid w:val="00933C68"/>
    <w:rsid w:val="00933ED8"/>
    <w:rsid w:val="00934F7B"/>
    <w:rsid w:val="009353E7"/>
    <w:rsid w:val="00936D33"/>
    <w:rsid w:val="00937A43"/>
    <w:rsid w:val="009424DE"/>
    <w:rsid w:val="0094288C"/>
    <w:rsid w:val="009432AC"/>
    <w:rsid w:val="00943C21"/>
    <w:rsid w:val="00943F4A"/>
    <w:rsid w:val="009443AC"/>
    <w:rsid w:val="00945036"/>
    <w:rsid w:val="009451E7"/>
    <w:rsid w:val="00945FAA"/>
    <w:rsid w:val="00946E3E"/>
    <w:rsid w:val="0095021D"/>
    <w:rsid w:val="009504BD"/>
    <w:rsid w:val="009516F1"/>
    <w:rsid w:val="009520C5"/>
    <w:rsid w:val="009522F8"/>
    <w:rsid w:val="00953499"/>
    <w:rsid w:val="00954F73"/>
    <w:rsid w:val="009574F7"/>
    <w:rsid w:val="00957C9E"/>
    <w:rsid w:val="00960022"/>
    <w:rsid w:val="009600B6"/>
    <w:rsid w:val="00960348"/>
    <w:rsid w:val="00960CA7"/>
    <w:rsid w:val="00962EA0"/>
    <w:rsid w:val="0096488F"/>
    <w:rsid w:val="00964FEC"/>
    <w:rsid w:val="00965364"/>
    <w:rsid w:val="009658AB"/>
    <w:rsid w:val="00965C90"/>
    <w:rsid w:val="00967052"/>
    <w:rsid w:val="00967D8C"/>
    <w:rsid w:val="00970185"/>
    <w:rsid w:val="0097111D"/>
    <w:rsid w:val="009712D9"/>
    <w:rsid w:val="0097148B"/>
    <w:rsid w:val="00971CBD"/>
    <w:rsid w:val="00971FF5"/>
    <w:rsid w:val="00975F34"/>
    <w:rsid w:val="00975FEB"/>
    <w:rsid w:val="009763ED"/>
    <w:rsid w:val="00976C2E"/>
    <w:rsid w:val="009771D6"/>
    <w:rsid w:val="009804B8"/>
    <w:rsid w:val="00980635"/>
    <w:rsid w:val="0098090D"/>
    <w:rsid w:val="009816D2"/>
    <w:rsid w:val="0098200E"/>
    <w:rsid w:val="00982D08"/>
    <w:rsid w:val="00984218"/>
    <w:rsid w:val="00984C83"/>
    <w:rsid w:val="00984F2D"/>
    <w:rsid w:val="0098573A"/>
    <w:rsid w:val="00986AE5"/>
    <w:rsid w:val="00986EBF"/>
    <w:rsid w:val="009870B3"/>
    <w:rsid w:val="00987376"/>
    <w:rsid w:val="00987CA7"/>
    <w:rsid w:val="00987CC1"/>
    <w:rsid w:val="00990ACE"/>
    <w:rsid w:val="00991474"/>
    <w:rsid w:val="00991A45"/>
    <w:rsid w:val="00992694"/>
    <w:rsid w:val="00992D8A"/>
    <w:rsid w:val="0099444A"/>
    <w:rsid w:val="0099465B"/>
    <w:rsid w:val="00994AF7"/>
    <w:rsid w:val="00994B14"/>
    <w:rsid w:val="00995FAA"/>
    <w:rsid w:val="009960E7"/>
    <w:rsid w:val="00996821"/>
    <w:rsid w:val="00996977"/>
    <w:rsid w:val="009A000C"/>
    <w:rsid w:val="009A02FE"/>
    <w:rsid w:val="009A07B2"/>
    <w:rsid w:val="009A0D32"/>
    <w:rsid w:val="009A1046"/>
    <w:rsid w:val="009A2340"/>
    <w:rsid w:val="009A2FBA"/>
    <w:rsid w:val="009A3D84"/>
    <w:rsid w:val="009A3FD6"/>
    <w:rsid w:val="009A51E0"/>
    <w:rsid w:val="009A57BD"/>
    <w:rsid w:val="009A5C59"/>
    <w:rsid w:val="009A69B1"/>
    <w:rsid w:val="009A75DA"/>
    <w:rsid w:val="009B1625"/>
    <w:rsid w:val="009B2317"/>
    <w:rsid w:val="009B2A69"/>
    <w:rsid w:val="009B2B0C"/>
    <w:rsid w:val="009B3363"/>
    <w:rsid w:val="009B3B39"/>
    <w:rsid w:val="009B3DAE"/>
    <w:rsid w:val="009B5C5F"/>
    <w:rsid w:val="009B6F9D"/>
    <w:rsid w:val="009B7178"/>
    <w:rsid w:val="009B7B41"/>
    <w:rsid w:val="009B7B6C"/>
    <w:rsid w:val="009C003A"/>
    <w:rsid w:val="009C0373"/>
    <w:rsid w:val="009C0CD2"/>
    <w:rsid w:val="009C0CE4"/>
    <w:rsid w:val="009C0DFF"/>
    <w:rsid w:val="009C1DAA"/>
    <w:rsid w:val="009C3906"/>
    <w:rsid w:val="009C3C40"/>
    <w:rsid w:val="009C4A44"/>
    <w:rsid w:val="009C4B65"/>
    <w:rsid w:val="009C6461"/>
    <w:rsid w:val="009C7117"/>
    <w:rsid w:val="009C7AD1"/>
    <w:rsid w:val="009D087C"/>
    <w:rsid w:val="009D1110"/>
    <w:rsid w:val="009D163F"/>
    <w:rsid w:val="009D1DB6"/>
    <w:rsid w:val="009D1FA2"/>
    <w:rsid w:val="009D24D3"/>
    <w:rsid w:val="009D35EC"/>
    <w:rsid w:val="009D378A"/>
    <w:rsid w:val="009D384B"/>
    <w:rsid w:val="009D4282"/>
    <w:rsid w:val="009D452B"/>
    <w:rsid w:val="009D467D"/>
    <w:rsid w:val="009D5012"/>
    <w:rsid w:val="009D50DA"/>
    <w:rsid w:val="009D62C5"/>
    <w:rsid w:val="009D6CCC"/>
    <w:rsid w:val="009D7B92"/>
    <w:rsid w:val="009D7D4B"/>
    <w:rsid w:val="009E0A0D"/>
    <w:rsid w:val="009E0C03"/>
    <w:rsid w:val="009E18F4"/>
    <w:rsid w:val="009E19F1"/>
    <w:rsid w:val="009E2548"/>
    <w:rsid w:val="009E25CB"/>
    <w:rsid w:val="009E35B1"/>
    <w:rsid w:val="009E396E"/>
    <w:rsid w:val="009E4424"/>
    <w:rsid w:val="009E462F"/>
    <w:rsid w:val="009E5F39"/>
    <w:rsid w:val="009E6056"/>
    <w:rsid w:val="009E6A60"/>
    <w:rsid w:val="009E71C6"/>
    <w:rsid w:val="009E7766"/>
    <w:rsid w:val="009E7DDA"/>
    <w:rsid w:val="009F0477"/>
    <w:rsid w:val="009F05CA"/>
    <w:rsid w:val="009F0708"/>
    <w:rsid w:val="009F07F8"/>
    <w:rsid w:val="009F15DD"/>
    <w:rsid w:val="009F1B87"/>
    <w:rsid w:val="009F260A"/>
    <w:rsid w:val="009F2EC2"/>
    <w:rsid w:val="009F44CF"/>
    <w:rsid w:val="009F45A1"/>
    <w:rsid w:val="009F504F"/>
    <w:rsid w:val="009F5EAC"/>
    <w:rsid w:val="009F7AB2"/>
    <w:rsid w:val="00A00ABC"/>
    <w:rsid w:val="00A01724"/>
    <w:rsid w:val="00A0388C"/>
    <w:rsid w:val="00A0397D"/>
    <w:rsid w:val="00A03DE6"/>
    <w:rsid w:val="00A0453A"/>
    <w:rsid w:val="00A0490A"/>
    <w:rsid w:val="00A04E08"/>
    <w:rsid w:val="00A05468"/>
    <w:rsid w:val="00A05AAE"/>
    <w:rsid w:val="00A06925"/>
    <w:rsid w:val="00A06CAD"/>
    <w:rsid w:val="00A079FB"/>
    <w:rsid w:val="00A07ED3"/>
    <w:rsid w:val="00A1083C"/>
    <w:rsid w:val="00A10E39"/>
    <w:rsid w:val="00A10F0B"/>
    <w:rsid w:val="00A11A75"/>
    <w:rsid w:val="00A11BD1"/>
    <w:rsid w:val="00A11E51"/>
    <w:rsid w:val="00A12A43"/>
    <w:rsid w:val="00A12EAC"/>
    <w:rsid w:val="00A131A9"/>
    <w:rsid w:val="00A13C0E"/>
    <w:rsid w:val="00A15482"/>
    <w:rsid w:val="00A15590"/>
    <w:rsid w:val="00A1642B"/>
    <w:rsid w:val="00A176B0"/>
    <w:rsid w:val="00A202D2"/>
    <w:rsid w:val="00A20655"/>
    <w:rsid w:val="00A20A39"/>
    <w:rsid w:val="00A20A4A"/>
    <w:rsid w:val="00A20CCE"/>
    <w:rsid w:val="00A21115"/>
    <w:rsid w:val="00A21AA0"/>
    <w:rsid w:val="00A223ED"/>
    <w:rsid w:val="00A22B40"/>
    <w:rsid w:val="00A22F75"/>
    <w:rsid w:val="00A2358F"/>
    <w:rsid w:val="00A24CD9"/>
    <w:rsid w:val="00A25008"/>
    <w:rsid w:val="00A256CC"/>
    <w:rsid w:val="00A267FB"/>
    <w:rsid w:val="00A271D6"/>
    <w:rsid w:val="00A27700"/>
    <w:rsid w:val="00A278CC"/>
    <w:rsid w:val="00A2797E"/>
    <w:rsid w:val="00A3163D"/>
    <w:rsid w:val="00A3164E"/>
    <w:rsid w:val="00A32A8D"/>
    <w:rsid w:val="00A3344C"/>
    <w:rsid w:val="00A33649"/>
    <w:rsid w:val="00A3455A"/>
    <w:rsid w:val="00A34B4A"/>
    <w:rsid w:val="00A365E7"/>
    <w:rsid w:val="00A36A41"/>
    <w:rsid w:val="00A36E96"/>
    <w:rsid w:val="00A36FF6"/>
    <w:rsid w:val="00A3700A"/>
    <w:rsid w:val="00A37CF5"/>
    <w:rsid w:val="00A407AB"/>
    <w:rsid w:val="00A40A29"/>
    <w:rsid w:val="00A40E54"/>
    <w:rsid w:val="00A4229B"/>
    <w:rsid w:val="00A42873"/>
    <w:rsid w:val="00A4413E"/>
    <w:rsid w:val="00A4499C"/>
    <w:rsid w:val="00A451B2"/>
    <w:rsid w:val="00A45D32"/>
    <w:rsid w:val="00A46EFE"/>
    <w:rsid w:val="00A4744C"/>
    <w:rsid w:val="00A50DB9"/>
    <w:rsid w:val="00A51155"/>
    <w:rsid w:val="00A511E6"/>
    <w:rsid w:val="00A512DD"/>
    <w:rsid w:val="00A5181B"/>
    <w:rsid w:val="00A5212F"/>
    <w:rsid w:val="00A551DD"/>
    <w:rsid w:val="00A55B22"/>
    <w:rsid w:val="00A5691F"/>
    <w:rsid w:val="00A60474"/>
    <w:rsid w:val="00A6169E"/>
    <w:rsid w:val="00A61C55"/>
    <w:rsid w:val="00A620F2"/>
    <w:rsid w:val="00A621E7"/>
    <w:rsid w:val="00A62B23"/>
    <w:rsid w:val="00A62CD1"/>
    <w:rsid w:val="00A6434F"/>
    <w:rsid w:val="00A65FD9"/>
    <w:rsid w:val="00A663D9"/>
    <w:rsid w:val="00A712EF"/>
    <w:rsid w:val="00A7385E"/>
    <w:rsid w:val="00A73CE7"/>
    <w:rsid w:val="00A73D13"/>
    <w:rsid w:val="00A73E76"/>
    <w:rsid w:val="00A7488F"/>
    <w:rsid w:val="00A74C7C"/>
    <w:rsid w:val="00A75211"/>
    <w:rsid w:val="00A753FB"/>
    <w:rsid w:val="00A75F3A"/>
    <w:rsid w:val="00A7626D"/>
    <w:rsid w:val="00A762CF"/>
    <w:rsid w:val="00A76D13"/>
    <w:rsid w:val="00A76DC8"/>
    <w:rsid w:val="00A77298"/>
    <w:rsid w:val="00A776B2"/>
    <w:rsid w:val="00A8008E"/>
    <w:rsid w:val="00A8041C"/>
    <w:rsid w:val="00A808A5"/>
    <w:rsid w:val="00A80F20"/>
    <w:rsid w:val="00A80FA6"/>
    <w:rsid w:val="00A81820"/>
    <w:rsid w:val="00A81D89"/>
    <w:rsid w:val="00A82EEA"/>
    <w:rsid w:val="00A85969"/>
    <w:rsid w:val="00A85DE6"/>
    <w:rsid w:val="00A8626C"/>
    <w:rsid w:val="00A86B4B"/>
    <w:rsid w:val="00A87333"/>
    <w:rsid w:val="00A87F11"/>
    <w:rsid w:val="00A91136"/>
    <w:rsid w:val="00A91CB0"/>
    <w:rsid w:val="00A91E8E"/>
    <w:rsid w:val="00A9249B"/>
    <w:rsid w:val="00A92D14"/>
    <w:rsid w:val="00A948AB"/>
    <w:rsid w:val="00A94A1B"/>
    <w:rsid w:val="00A9662C"/>
    <w:rsid w:val="00A9671A"/>
    <w:rsid w:val="00A96A11"/>
    <w:rsid w:val="00A97566"/>
    <w:rsid w:val="00AA1C10"/>
    <w:rsid w:val="00AA38BB"/>
    <w:rsid w:val="00AA4305"/>
    <w:rsid w:val="00AA51B0"/>
    <w:rsid w:val="00AA551A"/>
    <w:rsid w:val="00AA7297"/>
    <w:rsid w:val="00AA78C5"/>
    <w:rsid w:val="00AB0D08"/>
    <w:rsid w:val="00AB0D46"/>
    <w:rsid w:val="00AB1459"/>
    <w:rsid w:val="00AB1B77"/>
    <w:rsid w:val="00AB2D73"/>
    <w:rsid w:val="00AB2F22"/>
    <w:rsid w:val="00AB2F5B"/>
    <w:rsid w:val="00AB387E"/>
    <w:rsid w:val="00AB522A"/>
    <w:rsid w:val="00AB5AB1"/>
    <w:rsid w:val="00AB5B9E"/>
    <w:rsid w:val="00AB5C0C"/>
    <w:rsid w:val="00AB6533"/>
    <w:rsid w:val="00AB65C2"/>
    <w:rsid w:val="00AB6BE9"/>
    <w:rsid w:val="00AB700B"/>
    <w:rsid w:val="00AC1B1A"/>
    <w:rsid w:val="00AC3E91"/>
    <w:rsid w:val="00AC3FA3"/>
    <w:rsid w:val="00AC40BD"/>
    <w:rsid w:val="00AC4B2F"/>
    <w:rsid w:val="00AC601F"/>
    <w:rsid w:val="00AC6BF5"/>
    <w:rsid w:val="00AC7D56"/>
    <w:rsid w:val="00AC7F8E"/>
    <w:rsid w:val="00AD0069"/>
    <w:rsid w:val="00AD13EF"/>
    <w:rsid w:val="00AD1907"/>
    <w:rsid w:val="00AD21A0"/>
    <w:rsid w:val="00AD2C21"/>
    <w:rsid w:val="00AD2E70"/>
    <w:rsid w:val="00AD2F70"/>
    <w:rsid w:val="00AD3152"/>
    <w:rsid w:val="00AD4A59"/>
    <w:rsid w:val="00AD5182"/>
    <w:rsid w:val="00AD60AD"/>
    <w:rsid w:val="00AD6916"/>
    <w:rsid w:val="00AD7C77"/>
    <w:rsid w:val="00AE1A96"/>
    <w:rsid w:val="00AE2244"/>
    <w:rsid w:val="00AE2258"/>
    <w:rsid w:val="00AE2BA8"/>
    <w:rsid w:val="00AE2EFC"/>
    <w:rsid w:val="00AE430B"/>
    <w:rsid w:val="00AE4CAD"/>
    <w:rsid w:val="00AE4D48"/>
    <w:rsid w:val="00AE5B08"/>
    <w:rsid w:val="00AE70B1"/>
    <w:rsid w:val="00AE7389"/>
    <w:rsid w:val="00AF0301"/>
    <w:rsid w:val="00AF1258"/>
    <w:rsid w:val="00AF2263"/>
    <w:rsid w:val="00AF2482"/>
    <w:rsid w:val="00AF294B"/>
    <w:rsid w:val="00AF2AFB"/>
    <w:rsid w:val="00AF30AB"/>
    <w:rsid w:val="00AF30EF"/>
    <w:rsid w:val="00AF3122"/>
    <w:rsid w:val="00AF332C"/>
    <w:rsid w:val="00AF5995"/>
    <w:rsid w:val="00AF5A01"/>
    <w:rsid w:val="00AF636A"/>
    <w:rsid w:val="00AF6D10"/>
    <w:rsid w:val="00AF7C05"/>
    <w:rsid w:val="00B01D6C"/>
    <w:rsid w:val="00B027B6"/>
    <w:rsid w:val="00B029BE"/>
    <w:rsid w:val="00B046B4"/>
    <w:rsid w:val="00B04CBD"/>
    <w:rsid w:val="00B05699"/>
    <w:rsid w:val="00B06069"/>
    <w:rsid w:val="00B0630A"/>
    <w:rsid w:val="00B06840"/>
    <w:rsid w:val="00B06A81"/>
    <w:rsid w:val="00B077B8"/>
    <w:rsid w:val="00B10E9B"/>
    <w:rsid w:val="00B10EF7"/>
    <w:rsid w:val="00B13552"/>
    <w:rsid w:val="00B14AF7"/>
    <w:rsid w:val="00B14CFA"/>
    <w:rsid w:val="00B14DB2"/>
    <w:rsid w:val="00B155B6"/>
    <w:rsid w:val="00B15919"/>
    <w:rsid w:val="00B16751"/>
    <w:rsid w:val="00B16D58"/>
    <w:rsid w:val="00B16F85"/>
    <w:rsid w:val="00B17541"/>
    <w:rsid w:val="00B1754E"/>
    <w:rsid w:val="00B17602"/>
    <w:rsid w:val="00B204CD"/>
    <w:rsid w:val="00B20DA9"/>
    <w:rsid w:val="00B220D4"/>
    <w:rsid w:val="00B22303"/>
    <w:rsid w:val="00B2285A"/>
    <w:rsid w:val="00B23609"/>
    <w:rsid w:val="00B24232"/>
    <w:rsid w:val="00B251C0"/>
    <w:rsid w:val="00B26A80"/>
    <w:rsid w:val="00B26D52"/>
    <w:rsid w:val="00B26E3F"/>
    <w:rsid w:val="00B27A03"/>
    <w:rsid w:val="00B27E75"/>
    <w:rsid w:val="00B27F9A"/>
    <w:rsid w:val="00B312E9"/>
    <w:rsid w:val="00B31A75"/>
    <w:rsid w:val="00B31FA5"/>
    <w:rsid w:val="00B325D9"/>
    <w:rsid w:val="00B32905"/>
    <w:rsid w:val="00B33F8F"/>
    <w:rsid w:val="00B3422C"/>
    <w:rsid w:val="00B34F82"/>
    <w:rsid w:val="00B350BE"/>
    <w:rsid w:val="00B3541D"/>
    <w:rsid w:val="00B35D9B"/>
    <w:rsid w:val="00B3603A"/>
    <w:rsid w:val="00B36D24"/>
    <w:rsid w:val="00B4055D"/>
    <w:rsid w:val="00B40600"/>
    <w:rsid w:val="00B413EA"/>
    <w:rsid w:val="00B41C4F"/>
    <w:rsid w:val="00B41F42"/>
    <w:rsid w:val="00B41F4A"/>
    <w:rsid w:val="00B4294E"/>
    <w:rsid w:val="00B4591D"/>
    <w:rsid w:val="00B46F0D"/>
    <w:rsid w:val="00B4702B"/>
    <w:rsid w:val="00B47067"/>
    <w:rsid w:val="00B50CCF"/>
    <w:rsid w:val="00B51006"/>
    <w:rsid w:val="00B52275"/>
    <w:rsid w:val="00B533E6"/>
    <w:rsid w:val="00B53A7C"/>
    <w:rsid w:val="00B53AF4"/>
    <w:rsid w:val="00B53B7A"/>
    <w:rsid w:val="00B54CFC"/>
    <w:rsid w:val="00B55AFE"/>
    <w:rsid w:val="00B561B2"/>
    <w:rsid w:val="00B56D98"/>
    <w:rsid w:val="00B56E4C"/>
    <w:rsid w:val="00B56FE4"/>
    <w:rsid w:val="00B570B5"/>
    <w:rsid w:val="00B57499"/>
    <w:rsid w:val="00B577D2"/>
    <w:rsid w:val="00B57C08"/>
    <w:rsid w:val="00B57C7E"/>
    <w:rsid w:val="00B57F39"/>
    <w:rsid w:val="00B60264"/>
    <w:rsid w:val="00B604CC"/>
    <w:rsid w:val="00B60875"/>
    <w:rsid w:val="00B60DFC"/>
    <w:rsid w:val="00B62B50"/>
    <w:rsid w:val="00B637A8"/>
    <w:rsid w:val="00B63D01"/>
    <w:rsid w:val="00B642CF"/>
    <w:rsid w:val="00B64CBB"/>
    <w:rsid w:val="00B66F1F"/>
    <w:rsid w:val="00B6765C"/>
    <w:rsid w:val="00B70C96"/>
    <w:rsid w:val="00B70EFF"/>
    <w:rsid w:val="00B721BC"/>
    <w:rsid w:val="00B722CB"/>
    <w:rsid w:val="00B73676"/>
    <w:rsid w:val="00B74178"/>
    <w:rsid w:val="00B74194"/>
    <w:rsid w:val="00B749D2"/>
    <w:rsid w:val="00B75873"/>
    <w:rsid w:val="00B76581"/>
    <w:rsid w:val="00B766E0"/>
    <w:rsid w:val="00B76F3D"/>
    <w:rsid w:val="00B77157"/>
    <w:rsid w:val="00B77FBE"/>
    <w:rsid w:val="00B814B4"/>
    <w:rsid w:val="00B81715"/>
    <w:rsid w:val="00B81B76"/>
    <w:rsid w:val="00B81DEE"/>
    <w:rsid w:val="00B839A7"/>
    <w:rsid w:val="00B839E4"/>
    <w:rsid w:val="00B84E08"/>
    <w:rsid w:val="00B84F33"/>
    <w:rsid w:val="00B85892"/>
    <w:rsid w:val="00B85E68"/>
    <w:rsid w:val="00B86476"/>
    <w:rsid w:val="00B87F0C"/>
    <w:rsid w:val="00B9079C"/>
    <w:rsid w:val="00B91D11"/>
    <w:rsid w:val="00B9211A"/>
    <w:rsid w:val="00B93358"/>
    <w:rsid w:val="00B93DFF"/>
    <w:rsid w:val="00B952D4"/>
    <w:rsid w:val="00B95529"/>
    <w:rsid w:val="00BA0A7D"/>
    <w:rsid w:val="00BA1A1F"/>
    <w:rsid w:val="00BA448B"/>
    <w:rsid w:val="00BA4FB4"/>
    <w:rsid w:val="00BA5054"/>
    <w:rsid w:val="00BB11F1"/>
    <w:rsid w:val="00BB3553"/>
    <w:rsid w:val="00BB3C32"/>
    <w:rsid w:val="00BB3EE2"/>
    <w:rsid w:val="00BB40FA"/>
    <w:rsid w:val="00BB6551"/>
    <w:rsid w:val="00BB7A8B"/>
    <w:rsid w:val="00BC002D"/>
    <w:rsid w:val="00BC071A"/>
    <w:rsid w:val="00BC223D"/>
    <w:rsid w:val="00BC2FCF"/>
    <w:rsid w:val="00BC43F0"/>
    <w:rsid w:val="00BC4705"/>
    <w:rsid w:val="00BC4D28"/>
    <w:rsid w:val="00BC55E6"/>
    <w:rsid w:val="00BC6A5B"/>
    <w:rsid w:val="00BC77E4"/>
    <w:rsid w:val="00BC7950"/>
    <w:rsid w:val="00BD13B2"/>
    <w:rsid w:val="00BD147A"/>
    <w:rsid w:val="00BD1705"/>
    <w:rsid w:val="00BD225D"/>
    <w:rsid w:val="00BD22AE"/>
    <w:rsid w:val="00BD4359"/>
    <w:rsid w:val="00BD4881"/>
    <w:rsid w:val="00BD5B5E"/>
    <w:rsid w:val="00BD5C5E"/>
    <w:rsid w:val="00BD69B1"/>
    <w:rsid w:val="00BD7A9D"/>
    <w:rsid w:val="00BE097E"/>
    <w:rsid w:val="00BE1594"/>
    <w:rsid w:val="00BE1F94"/>
    <w:rsid w:val="00BE201C"/>
    <w:rsid w:val="00BE20DD"/>
    <w:rsid w:val="00BE2DF1"/>
    <w:rsid w:val="00BE3AD6"/>
    <w:rsid w:val="00BE4775"/>
    <w:rsid w:val="00BE5839"/>
    <w:rsid w:val="00BE5844"/>
    <w:rsid w:val="00BE61C3"/>
    <w:rsid w:val="00BE6303"/>
    <w:rsid w:val="00BE6EAD"/>
    <w:rsid w:val="00BE71A8"/>
    <w:rsid w:val="00BE748C"/>
    <w:rsid w:val="00BE78D2"/>
    <w:rsid w:val="00BE7BF7"/>
    <w:rsid w:val="00BF0179"/>
    <w:rsid w:val="00BF0E47"/>
    <w:rsid w:val="00BF1A29"/>
    <w:rsid w:val="00BF24F6"/>
    <w:rsid w:val="00BF25EC"/>
    <w:rsid w:val="00BF2657"/>
    <w:rsid w:val="00BF32B3"/>
    <w:rsid w:val="00BF6CD8"/>
    <w:rsid w:val="00BF7180"/>
    <w:rsid w:val="00BF76E2"/>
    <w:rsid w:val="00C00F57"/>
    <w:rsid w:val="00C01C6B"/>
    <w:rsid w:val="00C03B30"/>
    <w:rsid w:val="00C03BDA"/>
    <w:rsid w:val="00C03EBD"/>
    <w:rsid w:val="00C05762"/>
    <w:rsid w:val="00C0614B"/>
    <w:rsid w:val="00C065E3"/>
    <w:rsid w:val="00C103EE"/>
    <w:rsid w:val="00C10C78"/>
    <w:rsid w:val="00C130B7"/>
    <w:rsid w:val="00C130D2"/>
    <w:rsid w:val="00C13541"/>
    <w:rsid w:val="00C1382E"/>
    <w:rsid w:val="00C1407B"/>
    <w:rsid w:val="00C141EE"/>
    <w:rsid w:val="00C14840"/>
    <w:rsid w:val="00C14C81"/>
    <w:rsid w:val="00C14E4D"/>
    <w:rsid w:val="00C15C34"/>
    <w:rsid w:val="00C160CC"/>
    <w:rsid w:val="00C16413"/>
    <w:rsid w:val="00C17151"/>
    <w:rsid w:val="00C178D7"/>
    <w:rsid w:val="00C2039A"/>
    <w:rsid w:val="00C20900"/>
    <w:rsid w:val="00C20BBD"/>
    <w:rsid w:val="00C2116D"/>
    <w:rsid w:val="00C219BE"/>
    <w:rsid w:val="00C222C6"/>
    <w:rsid w:val="00C223CB"/>
    <w:rsid w:val="00C243A7"/>
    <w:rsid w:val="00C245E2"/>
    <w:rsid w:val="00C25C40"/>
    <w:rsid w:val="00C25C8D"/>
    <w:rsid w:val="00C25FCD"/>
    <w:rsid w:val="00C2652E"/>
    <w:rsid w:val="00C272A3"/>
    <w:rsid w:val="00C277C5"/>
    <w:rsid w:val="00C278CC"/>
    <w:rsid w:val="00C27C70"/>
    <w:rsid w:val="00C3192F"/>
    <w:rsid w:val="00C335DD"/>
    <w:rsid w:val="00C33D15"/>
    <w:rsid w:val="00C33EF1"/>
    <w:rsid w:val="00C35002"/>
    <w:rsid w:val="00C356CE"/>
    <w:rsid w:val="00C3614A"/>
    <w:rsid w:val="00C36A1F"/>
    <w:rsid w:val="00C36B92"/>
    <w:rsid w:val="00C36F89"/>
    <w:rsid w:val="00C36FD5"/>
    <w:rsid w:val="00C3769B"/>
    <w:rsid w:val="00C37D2A"/>
    <w:rsid w:val="00C40180"/>
    <w:rsid w:val="00C403D1"/>
    <w:rsid w:val="00C40AB3"/>
    <w:rsid w:val="00C40B2D"/>
    <w:rsid w:val="00C40F5E"/>
    <w:rsid w:val="00C419D0"/>
    <w:rsid w:val="00C423E3"/>
    <w:rsid w:val="00C4318D"/>
    <w:rsid w:val="00C43EB5"/>
    <w:rsid w:val="00C450CD"/>
    <w:rsid w:val="00C4530D"/>
    <w:rsid w:val="00C45B20"/>
    <w:rsid w:val="00C45BF0"/>
    <w:rsid w:val="00C45CE9"/>
    <w:rsid w:val="00C45EAA"/>
    <w:rsid w:val="00C4685A"/>
    <w:rsid w:val="00C4728E"/>
    <w:rsid w:val="00C47489"/>
    <w:rsid w:val="00C5006C"/>
    <w:rsid w:val="00C5085F"/>
    <w:rsid w:val="00C510F8"/>
    <w:rsid w:val="00C51439"/>
    <w:rsid w:val="00C51874"/>
    <w:rsid w:val="00C52BCB"/>
    <w:rsid w:val="00C52CFD"/>
    <w:rsid w:val="00C538BC"/>
    <w:rsid w:val="00C55C63"/>
    <w:rsid w:val="00C5606E"/>
    <w:rsid w:val="00C5633E"/>
    <w:rsid w:val="00C56965"/>
    <w:rsid w:val="00C56BDA"/>
    <w:rsid w:val="00C56C0B"/>
    <w:rsid w:val="00C5722A"/>
    <w:rsid w:val="00C60E92"/>
    <w:rsid w:val="00C615F5"/>
    <w:rsid w:val="00C62112"/>
    <w:rsid w:val="00C62353"/>
    <w:rsid w:val="00C62B44"/>
    <w:rsid w:val="00C63169"/>
    <w:rsid w:val="00C65EB6"/>
    <w:rsid w:val="00C660D2"/>
    <w:rsid w:val="00C720B6"/>
    <w:rsid w:val="00C72786"/>
    <w:rsid w:val="00C73AD8"/>
    <w:rsid w:val="00C743F1"/>
    <w:rsid w:val="00C7445D"/>
    <w:rsid w:val="00C74E5E"/>
    <w:rsid w:val="00C774C8"/>
    <w:rsid w:val="00C77EFA"/>
    <w:rsid w:val="00C800EB"/>
    <w:rsid w:val="00C805DF"/>
    <w:rsid w:val="00C8071B"/>
    <w:rsid w:val="00C8133F"/>
    <w:rsid w:val="00C8268A"/>
    <w:rsid w:val="00C82A83"/>
    <w:rsid w:val="00C84A1B"/>
    <w:rsid w:val="00C853AF"/>
    <w:rsid w:val="00C8562B"/>
    <w:rsid w:val="00C86762"/>
    <w:rsid w:val="00C87736"/>
    <w:rsid w:val="00C87B22"/>
    <w:rsid w:val="00C87B2B"/>
    <w:rsid w:val="00C90101"/>
    <w:rsid w:val="00C925B6"/>
    <w:rsid w:val="00C926C2"/>
    <w:rsid w:val="00C92B6B"/>
    <w:rsid w:val="00C9365D"/>
    <w:rsid w:val="00C94173"/>
    <w:rsid w:val="00C94797"/>
    <w:rsid w:val="00C948C1"/>
    <w:rsid w:val="00C95264"/>
    <w:rsid w:val="00C96513"/>
    <w:rsid w:val="00C96F53"/>
    <w:rsid w:val="00CA000D"/>
    <w:rsid w:val="00CA0D93"/>
    <w:rsid w:val="00CA12E8"/>
    <w:rsid w:val="00CA141D"/>
    <w:rsid w:val="00CA1AB9"/>
    <w:rsid w:val="00CA2F76"/>
    <w:rsid w:val="00CA3319"/>
    <w:rsid w:val="00CA5528"/>
    <w:rsid w:val="00CA5D8B"/>
    <w:rsid w:val="00CA6996"/>
    <w:rsid w:val="00CA7669"/>
    <w:rsid w:val="00CA796D"/>
    <w:rsid w:val="00CA7A44"/>
    <w:rsid w:val="00CB165F"/>
    <w:rsid w:val="00CB181D"/>
    <w:rsid w:val="00CB18F6"/>
    <w:rsid w:val="00CB336E"/>
    <w:rsid w:val="00CB48C7"/>
    <w:rsid w:val="00CB4AF2"/>
    <w:rsid w:val="00CB5979"/>
    <w:rsid w:val="00CB65B0"/>
    <w:rsid w:val="00CC0249"/>
    <w:rsid w:val="00CC0BBD"/>
    <w:rsid w:val="00CC210A"/>
    <w:rsid w:val="00CC23DD"/>
    <w:rsid w:val="00CC2450"/>
    <w:rsid w:val="00CC2E11"/>
    <w:rsid w:val="00CC38D6"/>
    <w:rsid w:val="00CC45C5"/>
    <w:rsid w:val="00CC5599"/>
    <w:rsid w:val="00CC6841"/>
    <w:rsid w:val="00CD105E"/>
    <w:rsid w:val="00CD1C70"/>
    <w:rsid w:val="00CD2B72"/>
    <w:rsid w:val="00CD31AE"/>
    <w:rsid w:val="00CD5335"/>
    <w:rsid w:val="00CD59B5"/>
    <w:rsid w:val="00CD6E5E"/>
    <w:rsid w:val="00CE073E"/>
    <w:rsid w:val="00CE1487"/>
    <w:rsid w:val="00CE179F"/>
    <w:rsid w:val="00CE1A0F"/>
    <w:rsid w:val="00CE1C1A"/>
    <w:rsid w:val="00CE2457"/>
    <w:rsid w:val="00CE453C"/>
    <w:rsid w:val="00CE46FE"/>
    <w:rsid w:val="00CE4702"/>
    <w:rsid w:val="00CE4945"/>
    <w:rsid w:val="00CE5C85"/>
    <w:rsid w:val="00CE5E1C"/>
    <w:rsid w:val="00CE6542"/>
    <w:rsid w:val="00CE6760"/>
    <w:rsid w:val="00CE7E66"/>
    <w:rsid w:val="00CE7F07"/>
    <w:rsid w:val="00CE7F22"/>
    <w:rsid w:val="00CF015A"/>
    <w:rsid w:val="00CF0853"/>
    <w:rsid w:val="00CF0A6B"/>
    <w:rsid w:val="00CF13C6"/>
    <w:rsid w:val="00CF2181"/>
    <w:rsid w:val="00CF257D"/>
    <w:rsid w:val="00CF2973"/>
    <w:rsid w:val="00CF42D8"/>
    <w:rsid w:val="00CF4587"/>
    <w:rsid w:val="00CF477C"/>
    <w:rsid w:val="00CF4866"/>
    <w:rsid w:val="00CF50B2"/>
    <w:rsid w:val="00CF5B35"/>
    <w:rsid w:val="00CF6384"/>
    <w:rsid w:val="00CF7941"/>
    <w:rsid w:val="00CF7E27"/>
    <w:rsid w:val="00D00F42"/>
    <w:rsid w:val="00D01132"/>
    <w:rsid w:val="00D01202"/>
    <w:rsid w:val="00D017EF"/>
    <w:rsid w:val="00D02D91"/>
    <w:rsid w:val="00D03FCA"/>
    <w:rsid w:val="00D06193"/>
    <w:rsid w:val="00D062EC"/>
    <w:rsid w:val="00D06C61"/>
    <w:rsid w:val="00D07A7D"/>
    <w:rsid w:val="00D10F53"/>
    <w:rsid w:val="00D1118E"/>
    <w:rsid w:val="00D128DE"/>
    <w:rsid w:val="00D13DC9"/>
    <w:rsid w:val="00D14438"/>
    <w:rsid w:val="00D14C24"/>
    <w:rsid w:val="00D15228"/>
    <w:rsid w:val="00D154DE"/>
    <w:rsid w:val="00D1715D"/>
    <w:rsid w:val="00D176E5"/>
    <w:rsid w:val="00D1781A"/>
    <w:rsid w:val="00D17A00"/>
    <w:rsid w:val="00D17A43"/>
    <w:rsid w:val="00D21615"/>
    <w:rsid w:val="00D22933"/>
    <w:rsid w:val="00D2321F"/>
    <w:rsid w:val="00D23A07"/>
    <w:rsid w:val="00D23A94"/>
    <w:rsid w:val="00D24CA2"/>
    <w:rsid w:val="00D24EA7"/>
    <w:rsid w:val="00D25332"/>
    <w:rsid w:val="00D2570C"/>
    <w:rsid w:val="00D27087"/>
    <w:rsid w:val="00D274DE"/>
    <w:rsid w:val="00D316F7"/>
    <w:rsid w:val="00D34610"/>
    <w:rsid w:val="00D34A2E"/>
    <w:rsid w:val="00D351FB"/>
    <w:rsid w:val="00D35443"/>
    <w:rsid w:val="00D35509"/>
    <w:rsid w:val="00D3576E"/>
    <w:rsid w:val="00D365CA"/>
    <w:rsid w:val="00D36760"/>
    <w:rsid w:val="00D36B11"/>
    <w:rsid w:val="00D36BAB"/>
    <w:rsid w:val="00D3784F"/>
    <w:rsid w:val="00D37A2D"/>
    <w:rsid w:val="00D41C80"/>
    <w:rsid w:val="00D430F3"/>
    <w:rsid w:val="00D434B2"/>
    <w:rsid w:val="00D43822"/>
    <w:rsid w:val="00D43B5A"/>
    <w:rsid w:val="00D43E1F"/>
    <w:rsid w:val="00D45FAC"/>
    <w:rsid w:val="00D47EF4"/>
    <w:rsid w:val="00D504E6"/>
    <w:rsid w:val="00D51099"/>
    <w:rsid w:val="00D51183"/>
    <w:rsid w:val="00D5254A"/>
    <w:rsid w:val="00D537BE"/>
    <w:rsid w:val="00D54A87"/>
    <w:rsid w:val="00D54F0D"/>
    <w:rsid w:val="00D553EC"/>
    <w:rsid w:val="00D555BD"/>
    <w:rsid w:val="00D55612"/>
    <w:rsid w:val="00D55B13"/>
    <w:rsid w:val="00D56623"/>
    <w:rsid w:val="00D568BB"/>
    <w:rsid w:val="00D57449"/>
    <w:rsid w:val="00D577CE"/>
    <w:rsid w:val="00D57837"/>
    <w:rsid w:val="00D57A61"/>
    <w:rsid w:val="00D57DD6"/>
    <w:rsid w:val="00D60226"/>
    <w:rsid w:val="00D60949"/>
    <w:rsid w:val="00D60A42"/>
    <w:rsid w:val="00D61729"/>
    <w:rsid w:val="00D6293E"/>
    <w:rsid w:val="00D62D2D"/>
    <w:rsid w:val="00D63103"/>
    <w:rsid w:val="00D64383"/>
    <w:rsid w:val="00D64E20"/>
    <w:rsid w:val="00D6547B"/>
    <w:rsid w:val="00D704C2"/>
    <w:rsid w:val="00D70DA8"/>
    <w:rsid w:val="00D710B3"/>
    <w:rsid w:val="00D7160B"/>
    <w:rsid w:val="00D72A2C"/>
    <w:rsid w:val="00D72C4F"/>
    <w:rsid w:val="00D741CB"/>
    <w:rsid w:val="00D74480"/>
    <w:rsid w:val="00D74C25"/>
    <w:rsid w:val="00D753C7"/>
    <w:rsid w:val="00D759C5"/>
    <w:rsid w:val="00D76182"/>
    <w:rsid w:val="00D761AB"/>
    <w:rsid w:val="00D774B7"/>
    <w:rsid w:val="00D80143"/>
    <w:rsid w:val="00D804B0"/>
    <w:rsid w:val="00D81E2D"/>
    <w:rsid w:val="00D824D2"/>
    <w:rsid w:val="00D825ED"/>
    <w:rsid w:val="00D82F81"/>
    <w:rsid w:val="00D83841"/>
    <w:rsid w:val="00D84316"/>
    <w:rsid w:val="00D845FC"/>
    <w:rsid w:val="00D86533"/>
    <w:rsid w:val="00D87246"/>
    <w:rsid w:val="00D92E54"/>
    <w:rsid w:val="00D92FDA"/>
    <w:rsid w:val="00D93BDA"/>
    <w:rsid w:val="00D93D53"/>
    <w:rsid w:val="00D952E8"/>
    <w:rsid w:val="00D9561F"/>
    <w:rsid w:val="00D95DAD"/>
    <w:rsid w:val="00D95EB7"/>
    <w:rsid w:val="00D96222"/>
    <w:rsid w:val="00D96773"/>
    <w:rsid w:val="00D969E2"/>
    <w:rsid w:val="00D96D4A"/>
    <w:rsid w:val="00DA038E"/>
    <w:rsid w:val="00DA0F4D"/>
    <w:rsid w:val="00DA13B3"/>
    <w:rsid w:val="00DA1914"/>
    <w:rsid w:val="00DA3171"/>
    <w:rsid w:val="00DA3277"/>
    <w:rsid w:val="00DA43DA"/>
    <w:rsid w:val="00DA45EF"/>
    <w:rsid w:val="00DA46AE"/>
    <w:rsid w:val="00DA48A9"/>
    <w:rsid w:val="00DA4964"/>
    <w:rsid w:val="00DA50B9"/>
    <w:rsid w:val="00DA557D"/>
    <w:rsid w:val="00DA61F5"/>
    <w:rsid w:val="00DA7030"/>
    <w:rsid w:val="00DA7BAC"/>
    <w:rsid w:val="00DB1334"/>
    <w:rsid w:val="00DB13EE"/>
    <w:rsid w:val="00DB24FE"/>
    <w:rsid w:val="00DB2BA2"/>
    <w:rsid w:val="00DB2F42"/>
    <w:rsid w:val="00DB37A4"/>
    <w:rsid w:val="00DB3D6E"/>
    <w:rsid w:val="00DB41C8"/>
    <w:rsid w:val="00DB47BD"/>
    <w:rsid w:val="00DB5343"/>
    <w:rsid w:val="00DB53CF"/>
    <w:rsid w:val="00DB53E0"/>
    <w:rsid w:val="00DB5C0B"/>
    <w:rsid w:val="00DB623C"/>
    <w:rsid w:val="00DB64D0"/>
    <w:rsid w:val="00DB6822"/>
    <w:rsid w:val="00DB71F7"/>
    <w:rsid w:val="00DB7EC7"/>
    <w:rsid w:val="00DC1147"/>
    <w:rsid w:val="00DC2026"/>
    <w:rsid w:val="00DC2A3B"/>
    <w:rsid w:val="00DC2D82"/>
    <w:rsid w:val="00DC3661"/>
    <w:rsid w:val="00DC369A"/>
    <w:rsid w:val="00DC3BF8"/>
    <w:rsid w:val="00DC3D71"/>
    <w:rsid w:val="00DC4358"/>
    <w:rsid w:val="00DC46F5"/>
    <w:rsid w:val="00DC57D8"/>
    <w:rsid w:val="00DC5CD6"/>
    <w:rsid w:val="00DC5DD0"/>
    <w:rsid w:val="00DC60F2"/>
    <w:rsid w:val="00DC6AD0"/>
    <w:rsid w:val="00DD2C0E"/>
    <w:rsid w:val="00DD2C70"/>
    <w:rsid w:val="00DD3537"/>
    <w:rsid w:val="00DD4BE4"/>
    <w:rsid w:val="00DD5820"/>
    <w:rsid w:val="00DD5B5D"/>
    <w:rsid w:val="00DD76F6"/>
    <w:rsid w:val="00DD7763"/>
    <w:rsid w:val="00DD79AD"/>
    <w:rsid w:val="00DE1571"/>
    <w:rsid w:val="00DE2600"/>
    <w:rsid w:val="00DE2904"/>
    <w:rsid w:val="00DE2D1E"/>
    <w:rsid w:val="00DE3231"/>
    <w:rsid w:val="00DE3DF8"/>
    <w:rsid w:val="00DE444C"/>
    <w:rsid w:val="00DE4749"/>
    <w:rsid w:val="00DE4C71"/>
    <w:rsid w:val="00DE55AF"/>
    <w:rsid w:val="00DE670D"/>
    <w:rsid w:val="00DE6F96"/>
    <w:rsid w:val="00DF00B1"/>
    <w:rsid w:val="00DF0A1C"/>
    <w:rsid w:val="00DF2CEE"/>
    <w:rsid w:val="00DF2D21"/>
    <w:rsid w:val="00DF2D36"/>
    <w:rsid w:val="00DF4EB2"/>
    <w:rsid w:val="00DF5728"/>
    <w:rsid w:val="00DF5826"/>
    <w:rsid w:val="00DF6010"/>
    <w:rsid w:val="00DF65EB"/>
    <w:rsid w:val="00DF6FB1"/>
    <w:rsid w:val="00DF71A6"/>
    <w:rsid w:val="00E004C5"/>
    <w:rsid w:val="00E01215"/>
    <w:rsid w:val="00E01E4F"/>
    <w:rsid w:val="00E02A22"/>
    <w:rsid w:val="00E02BC2"/>
    <w:rsid w:val="00E02CC7"/>
    <w:rsid w:val="00E03080"/>
    <w:rsid w:val="00E04354"/>
    <w:rsid w:val="00E043CC"/>
    <w:rsid w:val="00E0603F"/>
    <w:rsid w:val="00E07207"/>
    <w:rsid w:val="00E1213A"/>
    <w:rsid w:val="00E13088"/>
    <w:rsid w:val="00E1377A"/>
    <w:rsid w:val="00E13925"/>
    <w:rsid w:val="00E14993"/>
    <w:rsid w:val="00E15460"/>
    <w:rsid w:val="00E1624A"/>
    <w:rsid w:val="00E16D19"/>
    <w:rsid w:val="00E16EC3"/>
    <w:rsid w:val="00E204B6"/>
    <w:rsid w:val="00E20688"/>
    <w:rsid w:val="00E21017"/>
    <w:rsid w:val="00E21148"/>
    <w:rsid w:val="00E21C0E"/>
    <w:rsid w:val="00E22753"/>
    <w:rsid w:val="00E23278"/>
    <w:rsid w:val="00E2493A"/>
    <w:rsid w:val="00E24A1C"/>
    <w:rsid w:val="00E26570"/>
    <w:rsid w:val="00E26CF8"/>
    <w:rsid w:val="00E26F1C"/>
    <w:rsid w:val="00E27E2D"/>
    <w:rsid w:val="00E309D0"/>
    <w:rsid w:val="00E326FA"/>
    <w:rsid w:val="00E326FE"/>
    <w:rsid w:val="00E33F7E"/>
    <w:rsid w:val="00E3420D"/>
    <w:rsid w:val="00E34E6C"/>
    <w:rsid w:val="00E35F72"/>
    <w:rsid w:val="00E35FDC"/>
    <w:rsid w:val="00E3644C"/>
    <w:rsid w:val="00E373C2"/>
    <w:rsid w:val="00E400FB"/>
    <w:rsid w:val="00E4085F"/>
    <w:rsid w:val="00E40C70"/>
    <w:rsid w:val="00E4189C"/>
    <w:rsid w:val="00E42E06"/>
    <w:rsid w:val="00E4342D"/>
    <w:rsid w:val="00E44A09"/>
    <w:rsid w:val="00E44EB9"/>
    <w:rsid w:val="00E45117"/>
    <w:rsid w:val="00E455EA"/>
    <w:rsid w:val="00E45995"/>
    <w:rsid w:val="00E46FAF"/>
    <w:rsid w:val="00E47090"/>
    <w:rsid w:val="00E479C8"/>
    <w:rsid w:val="00E50081"/>
    <w:rsid w:val="00E507E5"/>
    <w:rsid w:val="00E50F1C"/>
    <w:rsid w:val="00E5116B"/>
    <w:rsid w:val="00E523DA"/>
    <w:rsid w:val="00E5297E"/>
    <w:rsid w:val="00E52AE1"/>
    <w:rsid w:val="00E530B5"/>
    <w:rsid w:val="00E535F8"/>
    <w:rsid w:val="00E548ED"/>
    <w:rsid w:val="00E55B95"/>
    <w:rsid w:val="00E55EC1"/>
    <w:rsid w:val="00E5732E"/>
    <w:rsid w:val="00E60BEF"/>
    <w:rsid w:val="00E61ACE"/>
    <w:rsid w:val="00E61E8A"/>
    <w:rsid w:val="00E62B26"/>
    <w:rsid w:val="00E65048"/>
    <w:rsid w:val="00E652B9"/>
    <w:rsid w:val="00E66478"/>
    <w:rsid w:val="00E6705B"/>
    <w:rsid w:val="00E67448"/>
    <w:rsid w:val="00E67B85"/>
    <w:rsid w:val="00E70E3C"/>
    <w:rsid w:val="00E71463"/>
    <w:rsid w:val="00E71CFE"/>
    <w:rsid w:val="00E72637"/>
    <w:rsid w:val="00E72D21"/>
    <w:rsid w:val="00E7330A"/>
    <w:rsid w:val="00E7344A"/>
    <w:rsid w:val="00E747DD"/>
    <w:rsid w:val="00E7535A"/>
    <w:rsid w:val="00E75AEC"/>
    <w:rsid w:val="00E75D64"/>
    <w:rsid w:val="00E76FCF"/>
    <w:rsid w:val="00E77425"/>
    <w:rsid w:val="00E776E5"/>
    <w:rsid w:val="00E81340"/>
    <w:rsid w:val="00E838EF"/>
    <w:rsid w:val="00E83C6A"/>
    <w:rsid w:val="00E84559"/>
    <w:rsid w:val="00E8541E"/>
    <w:rsid w:val="00E854DC"/>
    <w:rsid w:val="00E85D0D"/>
    <w:rsid w:val="00E85E45"/>
    <w:rsid w:val="00E86B29"/>
    <w:rsid w:val="00E879A3"/>
    <w:rsid w:val="00E9028D"/>
    <w:rsid w:val="00E90BC3"/>
    <w:rsid w:val="00E90D2E"/>
    <w:rsid w:val="00E9306C"/>
    <w:rsid w:val="00E931D2"/>
    <w:rsid w:val="00E9323E"/>
    <w:rsid w:val="00E958A7"/>
    <w:rsid w:val="00E95D3B"/>
    <w:rsid w:val="00E95F3D"/>
    <w:rsid w:val="00EA152B"/>
    <w:rsid w:val="00EA19BB"/>
    <w:rsid w:val="00EA2684"/>
    <w:rsid w:val="00EA2A2A"/>
    <w:rsid w:val="00EA3836"/>
    <w:rsid w:val="00EA3CF0"/>
    <w:rsid w:val="00EA47DF"/>
    <w:rsid w:val="00EA47FF"/>
    <w:rsid w:val="00EA50B2"/>
    <w:rsid w:val="00EA5735"/>
    <w:rsid w:val="00EA5778"/>
    <w:rsid w:val="00EA5D42"/>
    <w:rsid w:val="00EA66C1"/>
    <w:rsid w:val="00EA698F"/>
    <w:rsid w:val="00EA7070"/>
    <w:rsid w:val="00EA70B3"/>
    <w:rsid w:val="00EB04D2"/>
    <w:rsid w:val="00EB101E"/>
    <w:rsid w:val="00EB1662"/>
    <w:rsid w:val="00EB1894"/>
    <w:rsid w:val="00EB29E7"/>
    <w:rsid w:val="00EB4518"/>
    <w:rsid w:val="00EB50AA"/>
    <w:rsid w:val="00EB5146"/>
    <w:rsid w:val="00EB55A4"/>
    <w:rsid w:val="00EB5939"/>
    <w:rsid w:val="00EC0005"/>
    <w:rsid w:val="00EC03B1"/>
    <w:rsid w:val="00EC09F6"/>
    <w:rsid w:val="00EC3A4C"/>
    <w:rsid w:val="00EC4043"/>
    <w:rsid w:val="00EC5121"/>
    <w:rsid w:val="00EC61C5"/>
    <w:rsid w:val="00EC7335"/>
    <w:rsid w:val="00ED081A"/>
    <w:rsid w:val="00ED182F"/>
    <w:rsid w:val="00ED1AA7"/>
    <w:rsid w:val="00ED2046"/>
    <w:rsid w:val="00ED2E00"/>
    <w:rsid w:val="00ED303F"/>
    <w:rsid w:val="00ED38FA"/>
    <w:rsid w:val="00ED3A68"/>
    <w:rsid w:val="00ED3C79"/>
    <w:rsid w:val="00ED5CE4"/>
    <w:rsid w:val="00ED691E"/>
    <w:rsid w:val="00ED7C5C"/>
    <w:rsid w:val="00EE02BA"/>
    <w:rsid w:val="00EE118C"/>
    <w:rsid w:val="00EE2B53"/>
    <w:rsid w:val="00EE2BE2"/>
    <w:rsid w:val="00EE2CED"/>
    <w:rsid w:val="00EE3CE3"/>
    <w:rsid w:val="00EE43B8"/>
    <w:rsid w:val="00EE56BB"/>
    <w:rsid w:val="00EE570E"/>
    <w:rsid w:val="00EE5B83"/>
    <w:rsid w:val="00EE76EB"/>
    <w:rsid w:val="00EF08D6"/>
    <w:rsid w:val="00EF1468"/>
    <w:rsid w:val="00EF29CD"/>
    <w:rsid w:val="00EF3369"/>
    <w:rsid w:val="00EF357C"/>
    <w:rsid w:val="00EF3AC1"/>
    <w:rsid w:val="00EF3C7A"/>
    <w:rsid w:val="00EF3CB0"/>
    <w:rsid w:val="00EF4736"/>
    <w:rsid w:val="00EF47F5"/>
    <w:rsid w:val="00EF631A"/>
    <w:rsid w:val="00EF637F"/>
    <w:rsid w:val="00EF684B"/>
    <w:rsid w:val="00EF6DC1"/>
    <w:rsid w:val="00EF7A65"/>
    <w:rsid w:val="00F007D1"/>
    <w:rsid w:val="00F01B26"/>
    <w:rsid w:val="00F01E20"/>
    <w:rsid w:val="00F01EA8"/>
    <w:rsid w:val="00F02141"/>
    <w:rsid w:val="00F021FA"/>
    <w:rsid w:val="00F02674"/>
    <w:rsid w:val="00F026A7"/>
    <w:rsid w:val="00F032B3"/>
    <w:rsid w:val="00F0354D"/>
    <w:rsid w:val="00F036A1"/>
    <w:rsid w:val="00F052D5"/>
    <w:rsid w:val="00F05963"/>
    <w:rsid w:val="00F05AE8"/>
    <w:rsid w:val="00F06842"/>
    <w:rsid w:val="00F109C0"/>
    <w:rsid w:val="00F119A7"/>
    <w:rsid w:val="00F1296F"/>
    <w:rsid w:val="00F1347B"/>
    <w:rsid w:val="00F13718"/>
    <w:rsid w:val="00F13768"/>
    <w:rsid w:val="00F142B8"/>
    <w:rsid w:val="00F14815"/>
    <w:rsid w:val="00F15BE6"/>
    <w:rsid w:val="00F1655C"/>
    <w:rsid w:val="00F2209C"/>
    <w:rsid w:val="00F23856"/>
    <w:rsid w:val="00F2418D"/>
    <w:rsid w:val="00F24670"/>
    <w:rsid w:val="00F24876"/>
    <w:rsid w:val="00F2554E"/>
    <w:rsid w:val="00F2695E"/>
    <w:rsid w:val="00F26C1E"/>
    <w:rsid w:val="00F27D37"/>
    <w:rsid w:val="00F301A9"/>
    <w:rsid w:val="00F30B33"/>
    <w:rsid w:val="00F31489"/>
    <w:rsid w:val="00F31D81"/>
    <w:rsid w:val="00F3334C"/>
    <w:rsid w:val="00F33CBD"/>
    <w:rsid w:val="00F33D00"/>
    <w:rsid w:val="00F349F3"/>
    <w:rsid w:val="00F366EE"/>
    <w:rsid w:val="00F3727D"/>
    <w:rsid w:val="00F3782D"/>
    <w:rsid w:val="00F37A62"/>
    <w:rsid w:val="00F4000D"/>
    <w:rsid w:val="00F40A35"/>
    <w:rsid w:val="00F4107C"/>
    <w:rsid w:val="00F4151F"/>
    <w:rsid w:val="00F42177"/>
    <w:rsid w:val="00F43CB4"/>
    <w:rsid w:val="00F44260"/>
    <w:rsid w:val="00F44DFF"/>
    <w:rsid w:val="00F4518C"/>
    <w:rsid w:val="00F452DC"/>
    <w:rsid w:val="00F45435"/>
    <w:rsid w:val="00F4589A"/>
    <w:rsid w:val="00F45E11"/>
    <w:rsid w:val="00F46AAF"/>
    <w:rsid w:val="00F47184"/>
    <w:rsid w:val="00F4799E"/>
    <w:rsid w:val="00F501D0"/>
    <w:rsid w:val="00F50362"/>
    <w:rsid w:val="00F50A3E"/>
    <w:rsid w:val="00F51675"/>
    <w:rsid w:val="00F51C1D"/>
    <w:rsid w:val="00F523C4"/>
    <w:rsid w:val="00F5277C"/>
    <w:rsid w:val="00F52928"/>
    <w:rsid w:val="00F53E2B"/>
    <w:rsid w:val="00F54210"/>
    <w:rsid w:val="00F54E5F"/>
    <w:rsid w:val="00F5541D"/>
    <w:rsid w:val="00F55459"/>
    <w:rsid w:val="00F558AF"/>
    <w:rsid w:val="00F55C3A"/>
    <w:rsid w:val="00F562D8"/>
    <w:rsid w:val="00F570C9"/>
    <w:rsid w:val="00F574F1"/>
    <w:rsid w:val="00F5797F"/>
    <w:rsid w:val="00F57D4B"/>
    <w:rsid w:val="00F6091B"/>
    <w:rsid w:val="00F60AE6"/>
    <w:rsid w:val="00F61B68"/>
    <w:rsid w:val="00F62340"/>
    <w:rsid w:val="00F62F3D"/>
    <w:rsid w:val="00F63EF1"/>
    <w:rsid w:val="00F645D4"/>
    <w:rsid w:val="00F665C6"/>
    <w:rsid w:val="00F667CD"/>
    <w:rsid w:val="00F66982"/>
    <w:rsid w:val="00F6732B"/>
    <w:rsid w:val="00F67F53"/>
    <w:rsid w:val="00F67FE0"/>
    <w:rsid w:val="00F7013B"/>
    <w:rsid w:val="00F70CDE"/>
    <w:rsid w:val="00F70CE0"/>
    <w:rsid w:val="00F710F6"/>
    <w:rsid w:val="00F715CB"/>
    <w:rsid w:val="00F717E9"/>
    <w:rsid w:val="00F71808"/>
    <w:rsid w:val="00F71D3C"/>
    <w:rsid w:val="00F72E66"/>
    <w:rsid w:val="00F73794"/>
    <w:rsid w:val="00F739DC"/>
    <w:rsid w:val="00F7515E"/>
    <w:rsid w:val="00F75445"/>
    <w:rsid w:val="00F754F2"/>
    <w:rsid w:val="00F75E2D"/>
    <w:rsid w:val="00F806D7"/>
    <w:rsid w:val="00F80B9C"/>
    <w:rsid w:val="00F80E24"/>
    <w:rsid w:val="00F80F64"/>
    <w:rsid w:val="00F81E18"/>
    <w:rsid w:val="00F825EC"/>
    <w:rsid w:val="00F82D8F"/>
    <w:rsid w:val="00F83630"/>
    <w:rsid w:val="00F83899"/>
    <w:rsid w:val="00F83C5E"/>
    <w:rsid w:val="00F83EEC"/>
    <w:rsid w:val="00F8421A"/>
    <w:rsid w:val="00F84A19"/>
    <w:rsid w:val="00F84FD9"/>
    <w:rsid w:val="00F8563D"/>
    <w:rsid w:val="00F8738A"/>
    <w:rsid w:val="00F87431"/>
    <w:rsid w:val="00F87961"/>
    <w:rsid w:val="00F87CA5"/>
    <w:rsid w:val="00F907F9"/>
    <w:rsid w:val="00F915E0"/>
    <w:rsid w:val="00F91780"/>
    <w:rsid w:val="00F91A61"/>
    <w:rsid w:val="00F92D00"/>
    <w:rsid w:val="00F9330D"/>
    <w:rsid w:val="00F93411"/>
    <w:rsid w:val="00F93A2E"/>
    <w:rsid w:val="00F955C0"/>
    <w:rsid w:val="00F955D7"/>
    <w:rsid w:val="00F96B14"/>
    <w:rsid w:val="00F9719F"/>
    <w:rsid w:val="00FA0429"/>
    <w:rsid w:val="00FA14AE"/>
    <w:rsid w:val="00FA1B15"/>
    <w:rsid w:val="00FA280B"/>
    <w:rsid w:val="00FA28A1"/>
    <w:rsid w:val="00FA49E1"/>
    <w:rsid w:val="00FA4B85"/>
    <w:rsid w:val="00FA51A1"/>
    <w:rsid w:val="00FA6074"/>
    <w:rsid w:val="00FA708D"/>
    <w:rsid w:val="00FA7612"/>
    <w:rsid w:val="00FA7A45"/>
    <w:rsid w:val="00FA7A76"/>
    <w:rsid w:val="00FB01D6"/>
    <w:rsid w:val="00FB1B91"/>
    <w:rsid w:val="00FB2317"/>
    <w:rsid w:val="00FB271D"/>
    <w:rsid w:val="00FB2B96"/>
    <w:rsid w:val="00FB4705"/>
    <w:rsid w:val="00FB5787"/>
    <w:rsid w:val="00FB5DA2"/>
    <w:rsid w:val="00FB7338"/>
    <w:rsid w:val="00FB776F"/>
    <w:rsid w:val="00FC0360"/>
    <w:rsid w:val="00FC1629"/>
    <w:rsid w:val="00FC1F2F"/>
    <w:rsid w:val="00FC2F73"/>
    <w:rsid w:val="00FC3008"/>
    <w:rsid w:val="00FC39C5"/>
    <w:rsid w:val="00FC3A09"/>
    <w:rsid w:val="00FC44E5"/>
    <w:rsid w:val="00FC7949"/>
    <w:rsid w:val="00FD29D2"/>
    <w:rsid w:val="00FD3330"/>
    <w:rsid w:val="00FD4486"/>
    <w:rsid w:val="00FD5F7E"/>
    <w:rsid w:val="00FD624A"/>
    <w:rsid w:val="00FD7452"/>
    <w:rsid w:val="00FE032E"/>
    <w:rsid w:val="00FE0E7C"/>
    <w:rsid w:val="00FE0F84"/>
    <w:rsid w:val="00FE2245"/>
    <w:rsid w:val="00FE2B07"/>
    <w:rsid w:val="00FE32E2"/>
    <w:rsid w:val="00FE3E82"/>
    <w:rsid w:val="00FE5EED"/>
    <w:rsid w:val="00FE738B"/>
    <w:rsid w:val="00FF0B40"/>
    <w:rsid w:val="00FF1329"/>
    <w:rsid w:val="00FF3012"/>
    <w:rsid w:val="00FF36E7"/>
    <w:rsid w:val="00FF4192"/>
    <w:rsid w:val="00FF4237"/>
    <w:rsid w:val="00FF48E8"/>
    <w:rsid w:val="00FF4ED3"/>
    <w:rsid w:val="00FF5A81"/>
    <w:rsid w:val="00FF5D25"/>
    <w:rsid w:val="00FF66DA"/>
    <w:rsid w:val="00FF6FCA"/>
    <w:rsid w:val="00FF72DB"/>
    <w:rsid w:val="00FF7AA7"/>
    <w:rsid w:val="00FF7D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1EF04"/>
  <w15:docId w15:val="{A1F2D3C9-8E65-4C5E-87EE-D63B6F292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sz w:val="28"/>
        <w:szCs w:val="28"/>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603"/>
    <w:pPr>
      <w:spacing w:after="160" w:line="259" w:lineRule="auto"/>
    </w:pPr>
  </w:style>
  <w:style w:type="paragraph" w:styleId="Ttulo1">
    <w:name w:val="heading 1"/>
    <w:basedOn w:val="Normal"/>
    <w:next w:val="Normal"/>
    <w:link w:val="Ttulo1Char"/>
    <w:uiPriority w:val="9"/>
    <w:qFormat/>
    <w:rsid w:val="00ED3A68"/>
    <w:pPr>
      <w:keepNext/>
      <w:keepLines/>
      <w:spacing w:after="0" w:line="240" w:lineRule="auto"/>
      <w:jc w:val="center"/>
      <w:outlineLvl w:val="0"/>
    </w:pPr>
    <w:rPr>
      <w:rFonts w:cs="Arial"/>
      <w:b/>
      <w:color w:val="000000"/>
      <w:sz w:val="36"/>
      <w:szCs w:val="32"/>
    </w:rPr>
  </w:style>
  <w:style w:type="paragraph" w:styleId="Ttulo2">
    <w:name w:val="heading 2"/>
    <w:basedOn w:val="Normal"/>
    <w:next w:val="Normal"/>
    <w:link w:val="Ttulo2Char"/>
    <w:uiPriority w:val="9"/>
    <w:unhideWhenUsed/>
    <w:qFormat/>
    <w:rsid w:val="00B9211A"/>
    <w:pPr>
      <w:keepNext/>
      <w:keepLines/>
      <w:spacing w:before="40" w:after="0" w:line="240" w:lineRule="auto"/>
      <w:jc w:val="center"/>
      <w:outlineLvl w:val="1"/>
    </w:pPr>
    <w:rPr>
      <w:rFonts w:cs="Arial"/>
      <w:b/>
      <w:color w:val="F2F2F2"/>
      <w:sz w:val="48"/>
      <w:szCs w:val="48"/>
    </w:rPr>
  </w:style>
  <w:style w:type="paragraph" w:styleId="Ttulo3">
    <w:name w:val="heading 3"/>
    <w:basedOn w:val="Padro"/>
    <w:next w:val="Normal"/>
    <w:link w:val="Ttulo3Char"/>
    <w:uiPriority w:val="9"/>
    <w:unhideWhenUsed/>
    <w:qFormat/>
    <w:rsid w:val="00753FCD"/>
    <w:pPr>
      <w:numPr>
        <w:numId w:val="2"/>
      </w:numPr>
      <w:shd w:val="clear" w:color="auto" w:fill="595959"/>
      <w:tabs>
        <w:tab w:val="clear" w:pos="420"/>
      </w:tabs>
      <w:spacing w:after="0" w:line="240" w:lineRule="auto"/>
      <w:jc w:val="both"/>
      <w:outlineLvl w:val="2"/>
    </w:pPr>
    <w:rPr>
      <w:rFonts w:ascii="Arial" w:hAnsi="Arial" w:cs="Arial"/>
      <w:b/>
      <w:color w:val="FFFFFF"/>
    </w:rPr>
  </w:style>
  <w:style w:type="paragraph" w:styleId="Ttulo4">
    <w:name w:val="heading 4"/>
    <w:basedOn w:val="Normal"/>
    <w:next w:val="Normal"/>
    <w:link w:val="Ttulo4Char"/>
    <w:uiPriority w:val="9"/>
    <w:unhideWhenUsed/>
    <w:qFormat/>
    <w:rsid w:val="00E530B5"/>
    <w:pPr>
      <w:keepNext/>
      <w:keepLines/>
      <w:spacing w:before="40" w:after="0"/>
      <w:outlineLvl w:val="3"/>
    </w:pPr>
    <w:rPr>
      <w:rFonts w:ascii="Calibri Light" w:hAnsi="Calibri Light"/>
      <w:color w:val="2E74B5"/>
      <w:sz w:val="24"/>
      <w:szCs w:val="24"/>
    </w:rPr>
  </w:style>
  <w:style w:type="paragraph" w:styleId="Ttulo5">
    <w:name w:val="heading 5"/>
    <w:basedOn w:val="Normal"/>
    <w:next w:val="Normal"/>
    <w:link w:val="Ttulo5Char"/>
    <w:uiPriority w:val="9"/>
    <w:unhideWhenUsed/>
    <w:qFormat/>
    <w:rsid w:val="00E530B5"/>
    <w:pPr>
      <w:keepNext/>
      <w:keepLines/>
      <w:spacing w:before="40" w:after="0"/>
      <w:outlineLvl w:val="4"/>
    </w:pPr>
    <w:rPr>
      <w:rFonts w:ascii="Calibri Light" w:hAnsi="Calibri Light"/>
      <w:caps/>
      <w:color w:val="2E74B5"/>
    </w:rPr>
  </w:style>
  <w:style w:type="paragraph" w:styleId="Ttulo6">
    <w:name w:val="heading 6"/>
    <w:basedOn w:val="Normal"/>
    <w:next w:val="Normal"/>
    <w:link w:val="Ttulo6Char"/>
    <w:uiPriority w:val="9"/>
    <w:unhideWhenUsed/>
    <w:qFormat/>
    <w:rsid w:val="00E530B5"/>
    <w:pPr>
      <w:keepNext/>
      <w:keepLines/>
      <w:spacing w:before="40" w:after="0"/>
      <w:outlineLvl w:val="5"/>
    </w:pPr>
    <w:rPr>
      <w:rFonts w:ascii="Calibri Light" w:hAnsi="Calibri Light"/>
      <w:i/>
      <w:iCs/>
      <w:caps/>
      <w:color w:val="1F4E79"/>
    </w:rPr>
  </w:style>
  <w:style w:type="paragraph" w:styleId="Ttulo7">
    <w:name w:val="heading 7"/>
    <w:basedOn w:val="Normal"/>
    <w:next w:val="Normal"/>
    <w:link w:val="Ttulo7Char"/>
    <w:uiPriority w:val="9"/>
    <w:unhideWhenUsed/>
    <w:qFormat/>
    <w:rsid w:val="00E530B5"/>
    <w:pPr>
      <w:keepNext/>
      <w:keepLines/>
      <w:spacing w:before="40" w:after="0"/>
      <w:outlineLvl w:val="6"/>
    </w:pPr>
    <w:rPr>
      <w:rFonts w:ascii="Calibri Light" w:hAnsi="Calibri Light"/>
      <w:b/>
      <w:bCs/>
      <w:color w:val="1F4E79"/>
    </w:rPr>
  </w:style>
  <w:style w:type="paragraph" w:styleId="Ttulo8">
    <w:name w:val="heading 8"/>
    <w:basedOn w:val="Normal"/>
    <w:next w:val="Normal"/>
    <w:link w:val="Ttulo8Char"/>
    <w:uiPriority w:val="9"/>
    <w:unhideWhenUsed/>
    <w:qFormat/>
    <w:rsid w:val="00E530B5"/>
    <w:pPr>
      <w:keepNext/>
      <w:keepLines/>
      <w:spacing w:before="40" w:after="0"/>
      <w:outlineLvl w:val="7"/>
    </w:pPr>
    <w:rPr>
      <w:rFonts w:ascii="Calibri Light" w:hAnsi="Calibri Light"/>
      <w:b/>
      <w:bCs/>
      <w:i/>
      <w:iCs/>
      <w:color w:val="1F4E79"/>
    </w:rPr>
  </w:style>
  <w:style w:type="paragraph" w:styleId="Ttulo9">
    <w:name w:val="heading 9"/>
    <w:basedOn w:val="Normal"/>
    <w:next w:val="Normal"/>
    <w:link w:val="Ttulo9Char"/>
    <w:uiPriority w:val="9"/>
    <w:unhideWhenUsed/>
    <w:qFormat/>
    <w:rsid w:val="00E530B5"/>
    <w:pPr>
      <w:keepNext/>
      <w:keepLines/>
      <w:spacing w:before="40" w:after="0"/>
      <w:outlineLvl w:val="8"/>
    </w:pPr>
    <w:rPr>
      <w:rFonts w:ascii="Calibri Light" w:hAnsi="Calibri Light"/>
      <w:i/>
      <w:iCs/>
      <w:color w:val="1F4E79"/>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link w:val="PadroChar"/>
    <w:pPr>
      <w:tabs>
        <w:tab w:val="left" w:pos="420"/>
      </w:tabs>
      <w:suppressAutoHyphens/>
      <w:spacing w:after="160" w:line="259" w:lineRule="auto"/>
    </w:pPr>
    <w:rPr>
      <w:rFonts w:ascii="Times New Roman" w:hAnsi="Times New Roman"/>
      <w:lang w:eastAsia="zh-CN"/>
    </w:rPr>
  </w:style>
  <w:style w:type="character" w:customStyle="1" w:styleId="WW8Num41z0">
    <w:name w:val="WW8Num41z0"/>
    <w:rPr>
      <w:rFonts w:ascii="Arial" w:hAnsi="Arial"/>
      <w:b w:val="0"/>
      <w:i w:val="0"/>
      <w:sz w:val="20"/>
    </w:rPr>
  </w:style>
  <w:style w:type="character" w:customStyle="1" w:styleId="WW8Num46z0">
    <w:name w:val="WW8Num46z0"/>
    <w:rPr>
      <w:rFonts w:ascii="Symbol" w:hAnsi="Symbol"/>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51z0">
    <w:name w:val="WW8Num51z0"/>
    <w:rPr>
      <w:b w:val="0"/>
      <w:i w:val="0"/>
    </w:rPr>
  </w:style>
  <w:style w:type="character" w:customStyle="1" w:styleId="WW8Num61z0">
    <w:name w:val="WW8Num61z0"/>
    <w:rPr>
      <w:rFonts w:ascii="Symbol" w:hAnsi="Symbol"/>
    </w:rPr>
  </w:style>
  <w:style w:type="character" w:customStyle="1" w:styleId="WW8Num63z0">
    <w:name w:val="WW8Num63z0"/>
    <w:rPr>
      <w:b/>
    </w:rPr>
  </w:style>
  <w:style w:type="character" w:customStyle="1" w:styleId="WW8Num70z0">
    <w:name w:val="WW8Num70z0"/>
    <w:rPr>
      <w:rFonts w:ascii="Symbol" w:hAnsi="Symbol"/>
    </w:rPr>
  </w:style>
  <w:style w:type="character" w:customStyle="1" w:styleId="WW8Num75z3">
    <w:name w:val="WW8Num75z3"/>
    <w:rPr>
      <w:b w:val="0"/>
      <w:i w:val="0"/>
    </w:rPr>
  </w:style>
  <w:style w:type="character" w:customStyle="1" w:styleId="WW8Num78z0">
    <w:name w:val="WW8Num78z0"/>
    <w:rPr>
      <w:b w:val="0"/>
      <w:i w:val="0"/>
    </w:rPr>
  </w:style>
  <w:style w:type="character" w:customStyle="1" w:styleId="WW8Num82z0">
    <w:name w:val="WW8Num82z0"/>
    <w:rPr>
      <w:b w:val="0"/>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94z0">
    <w:name w:val="WW8Num94z0"/>
    <w:rPr>
      <w:rFonts w:ascii="Times New Roman" w:hAnsi="Times New Roman"/>
    </w:rPr>
  </w:style>
  <w:style w:type="character" w:customStyle="1" w:styleId="WW8Num96z0">
    <w:name w:val="WW8Num96z0"/>
    <w:rPr>
      <w:b w:val="0"/>
      <w:i w:val="0"/>
    </w:rPr>
  </w:style>
  <w:style w:type="character" w:customStyle="1" w:styleId="WW8Num100z0">
    <w:name w:val="WW8Num100z0"/>
    <w:rPr>
      <w:rFonts w:ascii="Times New Roman" w:hAnsi="Times New Roman"/>
    </w:rPr>
  </w:style>
  <w:style w:type="character" w:customStyle="1" w:styleId="WW8Num101z0">
    <w:name w:val="WW8Num101z0"/>
    <w:rPr>
      <w:b w:val="0"/>
    </w:rPr>
  </w:style>
  <w:style w:type="character" w:customStyle="1" w:styleId="WW8Num101z2">
    <w:name w:val="WW8Num101z2"/>
    <w:rPr>
      <w:rFonts w:ascii="Arial" w:hAnsi="Arial"/>
      <w:b w:val="0"/>
      <w:color w:val="auto"/>
    </w:rPr>
  </w:style>
  <w:style w:type="character" w:customStyle="1" w:styleId="WW8Num103z0">
    <w:name w:val="WW8Num103z0"/>
    <w:rPr>
      <w:b w:val="0"/>
      <w:i w:val="0"/>
    </w:rPr>
  </w:style>
  <w:style w:type="character" w:customStyle="1" w:styleId="WW8Num104z0">
    <w:name w:val="WW8Num104z0"/>
    <w:rPr>
      <w:rFonts w:ascii="Wingdings" w:hAnsi="Wingdings"/>
      <w:sz w:val="16"/>
    </w:rPr>
  </w:style>
  <w:style w:type="character" w:customStyle="1" w:styleId="WW8Num105z0">
    <w:name w:val="WW8Num105z0"/>
    <w:rPr>
      <w:rFonts w:ascii="Arial" w:hAnsi="Arial"/>
      <w:b w:val="0"/>
      <w:i w:val="0"/>
      <w:sz w:val="24"/>
      <w:u w:val="none"/>
    </w:rPr>
  </w:style>
  <w:style w:type="character" w:customStyle="1" w:styleId="WW8Num111z0">
    <w:name w:val="WW8Num111z0"/>
    <w:rPr>
      <w:rFonts w:eastAsia="Times New Roman" w:cs="Times New Roman"/>
      <w:b w:val="0"/>
      <w:color w:val="auto"/>
      <w:sz w:val="20"/>
      <w:szCs w:val="20"/>
      <w:shd w:val="clear" w:color="auto" w:fill="auto"/>
      <w:lang w:val="pt-BR" w:bidi="ar-SA"/>
    </w:rPr>
  </w:style>
  <w:style w:type="character" w:customStyle="1" w:styleId="WW8Num113z0">
    <w:name w:val="WW8Num113z0"/>
    <w:rPr>
      <w:rFonts w:ascii="Symbol" w:hAnsi="Symbol"/>
    </w:rPr>
  </w:style>
  <w:style w:type="character" w:customStyle="1" w:styleId="WW8Num120z0">
    <w:name w:val="WW8Num120z0"/>
    <w:rPr>
      <w:rFonts w:ascii="Wingdings" w:hAnsi="Wingdings"/>
    </w:rPr>
  </w:style>
  <w:style w:type="character" w:customStyle="1" w:styleId="WW8Num127z0">
    <w:name w:val="WW8Num127z0"/>
    <w:rPr>
      <w:rFonts w:ascii="Symbol" w:hAnsi="Symbol"/>
    </w:rPr>
  </w:style>
  <w:style w:type="character" w:customStyle="1" w:styleId="WW8Num132z0">
    <w:name w:val="WW8Num132z0"/>
    <w:rPr>
      <w:rFonts w:ascii="Arial" w:hAnsi="Arial"/>
      <w:b w:val="0"/>
      <w:i w:val="0"/>
      <w:sz w:val="20"/>
    </w:rPr>
  </w:style>
  <w:style w:type="character" w:customStyle="1" w:styleId="WW8Num137z0">
    <w:name w:val="WW8Num137z0"/>
    <w:rPr>
      <w:color w:val="auto"/>
    </w:rPr>
  </w:style>
  <w:style w:type="character" w:customStyle="1" w:styleId="WW8Num146z0">
    <w:name w:val="WW8Num146z0"/>
    <w:rPr>
      <w:b w:val="0"/>
      <w:i w:val="0"/>
    </w:rPr>
  </w:style>
  <w:style w:type="character" w:customStyle="1" w:styleId="WW8Num147z1">
    <w:name w:val="WW8Num147z1"/>
    <w:rPr>
      <w:b w:val="0"/>
      <w:i w:val="0"/>
    </w:rPr>
  </w:style>
  <w:style w:type="character" w:customStyle="1" w:styleId="WW8Num150z0">
    <w:name w:val="WW8Num150z0"/>
    <w:rPr>
      <w:rFonts w:ascii="Times New Roman" w:hAnsi="Times New Roman"/>
    </w:rPr>
  </w:style>
  <w:style w:type="character" w:customStyle="1" w:styleId="WW8Num151z1">
    <w:name w:val="WW8Num151z1"/>
    <w:rPr>
      <w:b w:val="0"/>
      <w:i w:val="0"/>
    </w:rPr>
  </w:style>
  <w:style w:type="character" w:customStyle="1" w:styleId="WW8Num152z0">
    <w:name w:val="WW8Num152z0"/>
    <w:rPr>
      <w:rFonts w:ascii="Arial" w:hAnsi="Arial"/>
      <w:b w:val="0"/>
      <w:i w:val="0"/>
      <w:sz w:val="24"/>
    </w:rPr>
  </w:style>
  <w:style w:type="character" w:customStyle="1" w:styleId="WW8NumSt3z0">
    <w:name w:val="WW8NumSt3z0"/>
    <w:rPr>
      <w:rFonts w:ascii="Symbol" w:hAnsi="Symbol"/>
    </w:rPr>
  </w:style>
  <w:style w:type="character" w:styleId="Nmerodepgina">
    <w:name w:val="page number"/>
    <w:basedOn w:val="Fontepargpadro"/>
  </w:style>
  <w:style w:type="character" w:customStyle="1" w:styleId="LinkdaInternet">
    <w:name w:val="Link da Internet"/>
    <w:rPr>
      <w:color w:val="0000FF"/>
      <w:u w:val="single"/>
    </w:rPr>
  </w:style>
  <w:style w:type="character" w:customStyle="1" w:styleId="Linkdainternetvisitado">
    <w:name w:val="Link da internet visitado"/>
    <w:rPr>
      <w:color w:val="800080"/>
      <w:u w:val="single"/>
    </w:rPr>
  </w:style>
  <w:style w:type="character" w:customStyle="1" w:styleId="Smbolosdenumerao">
    <w:name w:val="Símbolos de numeração"/>
  </w:style>
  <w:style w:type="character" w:customStyle="1" w:styleId="Marcas">
    <w:name w:val="Marcas"/>
    <w:rPr>
      <w:rFonts w:ascii="OpenSymbol" w:eastAsia="OpenSymbol" w:hAnsi="OpenSymbol" w:cs="OpenSymbol"/>
    </w:rPr>
  </w:style>
  <w:style w:type="character" w:customStyle="1" w:styleId="RTFNum51">
    <w:name w:val="RTF_Num 5 1"/>
    <w:rPr>
      <w:rFonts w:ascii="OpenSymbol" w:eastAsia="OpenSymbol" w:hAnsi="OpenSymbol" w:cs="OpenSymbol"/>
    </w:rPr>
  </w:style>
  <w:style w:type="character" w:customStyle="1" w:styleId="RTFNum52">
    <w:name w:val="RTF_Num 5 2"/>
    <w:rPr>
      <w:rFonts w:ascii="OpenSymbol" w:eastAsia="OpenSymbol" w:hAnsi="OpenSymbol" w:cs="OpenSymbol"/>
    </w:rPr>
  </w:style>
  <w:style w:type="character" w:customStyle="1" w:styleId="RTFNum53">
    <w:name w:val="RTF_Num 5 3"/>
    <w:rPr>
      <w:rFonts w:ascii="OpenSymbol" w:eastAsia="OpenSymbol" w:hAnsi="OpenSymbol" w:cs="OpenSymbol"/>
    </w:rPr>
  </w:style>
  <w:style w:type="character" w:customStyle="1" w:styleId="RTFNum54">
    <w:name w:val="RTF_Num 5 4"/>
    <w:rPr>
      <w:rFonts w:ascii="OpenSymbol" w:eastAsia="OpenSymbol" w:hAnsi="OpenSymbol" w:cs="OpenSymbol"/>
    </w:rPr>
  </w:style>
  <w:style w:type="character" w:customStyle="1" w:styleId="RTFNum55">
    <w:name w:val="RTF_Num 5 5"/>
    <w:rPr>
      <w:rFonts w:ascii="OpenSymbol" w:eastAsia="OpenSymbol" w:hAnsi="OpenSymbol" w:cs="OpenSymbol"/>
    </w:rPr>
  </w:style>
  <w:style w:type="character" w:customStyle="1" w:styleId="RTFNum56">
    <w:name w:val="RTF_Num 5 6"/>
    <w:rPr>
      <w:rFonts w:ascii="OpenSymbol" w:eastAsia="OpenSymbol" w:hAnsi="OpenSymbol" w:cs="OpenSymbol"/>
    </w:rPr>
  </w:style>
  <w:style w:type="character" w:customStyle="1" w:styleId="RTFNum57">
    <w:name w:val="RTF_Num 5 7"/>
    <w:rPr>
      <w:rFonts w:ascii="OpenSymbol" w:eastAsia="OpenSymbol" w:hAnsi="OpenSymbol" w:cs="OpenSymbol"/>
    </w:rPr>
  </w:style>
  <w:style w:type="character" w:customStyle="1" w:styleId="RTFNum58">
    <w:name w:val="RTF_Num 5 8"/>
    <w:rPr>
      <w:rFonts w:ascii="OpenSymbol" w:eastAsia="OpenSymbol" w:hAnsi="OpenSymbol" w:cs="OpenSymbol"/>
    </w:rPr>
  </w:style>
  <w:style w:type="character" w:customStyle="1" w:styleId="RTFNum59">
    <w:name w:val="RTF_Num 5 9"/>
    <w:rPr>
      <w:rFonts w:ascii="OpenSymbol" w:eastAsia="OpenSymbol" w:hAnsi="OpenSymbol" w:cs="OpenSymbol"/>
    </w:rPr>
  </w:style>
  <w:style w:type="character" w:customStyle="1" w:styleId="RTFNum21">
    <w:name w:val="RTF_Num 2 1"/>
  </w:style>
  <w:style w:type="character" w:customStyle="1" w:styleId="RTFNum39">
    <w:name w:val="RTF_Num 3 9"/>
  </w:style>
  <w:style w:type="character" w:customStyle="1" w:styleId="RTFNum38">
    <w:name w:val="RTF_Num 3 8"/>
  </w:style>
  <w:style w:type="character" w:customStyle="1" w:styleId="RTFNum37">
    <w:name w:val="RTF_Num 3 7"/>
  </w:style>
  <w:style w:type="character" w:customStyle="1" w:styleId="RTFNum36">
    <w:name w:val="RTF_Num 3 6"/>
  </w:style>
  <w:style w:type="character" w:customStyle="1" w:styleId="RTFNum35">
    <w:name w:val="RTF_Num 3 5"/>
  </w:style>
  <w:style w:type="character" w:customStyle="1" w:styleId="RTFNum34">
    <w:name w:val="RTF_Num 3 4"/>
  </w:style>
  <w:style w:type="character" w:customStyle="1" w:styleId="RTFNum33">
    <w:name w:val="RTF_Num 3 3"/>
  </w:style>
  <w:style w:type="character" w:customStyle="1" w:styleId="RTFNum32">
    <w:name w:val="RTF_Num 3 2"/>
  </w:style>
  <w:style w:type="character" w:customStyle="1" w:styleId="RTFNum31">
    <w:name w:val="RTF_Num 3 1"/>
  </w:style>
  <w:style w:type="character" w:customStyle="1" w:styleId="RTFNum41">
    <w:name w:val="RTF_Num 4 1"/>
  </w:style>
  <w:style w:type="character" w:styleId="Refdecomentrio">
    <w:name w:val="annotation reference"/>
    <w:uiPriority w:val="99"/>
    <w:rPr>
      <w:sz w:val="16"/>
    </w:rPr>
  </w:style>
  <w:style w:type="character" w:customStyle="1" w:styleId="WW8Num133z2">
    <w:name w:val="WW8Num133z2"/>
    <w:rPr>
      <w:rFonts w:ascii="Arial" w:hAnsi="Arial"/>
      <w:b w:val="0"/>
      <w:i w:val="0"/>
      <w:sz w:val="20"/>
    </w:rPr>
  </w:style>
  <w:style w:type="character" w:customStyle="1" w:styleId="WW8Num131z0">
    <w:name w:val="WW8Num131z0"/>
    <w:rPr>
      <w:rFonts w:ascii="Arial" w:hAnsi="Arial"/>
      <w:i w:val="0"/>
    </w:rPr>
  </w:style>
  <w:style w:type="character" w:customStyle="1" w:styleId="WW8Num130z0">
    <w:name w:val="WW8Num130z0"/>
    <w:rPr>
      <w:rFonts w:ascii="Times New Roman" w:hAnsi="Times New Roman"/>
    </w:rPr>
  </w:style>
  <w:style w:type="character" w:customStyle="1" w:styleId="WW8Num129z0">
    <w:name w:val="WW8Num129z0"/>
    <w:rPr>
      <w:b w:val="0"/>
      <w:i w:val="0"/>
      <w:sz w:val="20"/>
    </w:rPr>
  </w:style>
  <w:style w:type="character" w:customStyle="1" w:styleId="WW8Num125z2">
    <w:name w:val="WW8Num125z2"/>
    <w:rPr>
      <w:rFonts w:ascii="Arial" w:hAnsi="Arial"/>
      <w:b w:val="0"/>
      <w:i w:val="0"/>
      <w:sz w:val="20"/>
    </w:rPr>
  </w:style>
  <w:style w:type="character" w:customStyle="1" w:styleId="WW8Num121z2">
    <w:name w:val="WW8Num121z2"/>
    <w:rPr>
      <w:rFonts w:ascii="Arial" w:hAnsi="Arial"/>
      <w:b w:val="0"/>
      <w:i w:val="0"/>
      <w:sz w:val="20"/>
    </w:rPr>
  </w:style>
  <w:style w:type="character" w:customStyle="1" w:styleId="WW8Num116z0">
    <w:name w:val="WW8Num116z0"/>
    <w:rPr>
      <w:rFonts w:ascii="Symbol" w:hAnsi="Symbol"/>
    </w:rPr>
  </w:style>
  <w:style w:type="character" w:customStyle="1" w:styleId="WW8Num106z0">
    <w:name w:val="WW8Num106z0"/>
    <w:rPr>
      <w:rFonts w:ascii="Times New Roman" w:hAnsi="Times New Roman"/>
    </w:rPr>
  </w:style>
  <w:style w:type="character" w:customStyle="1" w:styleId="WW8Num99z0">
    <w:name w:val="WW8Num99z0"/>
    <w:rPr>
      <w:b w:val="0"/>
    </w:rPr>
  </w:style>
  <w:style w:type="character" w:customStyle="1" w:styleId="WW8Num98z0">
    <w:name w:val="WW8Num98z0"/>
    <w:rPr>
      <w:rFonts w:ascii="Times New Roman" w:hAnsi="Times New Roman"/>
    </w:rPr>
  </w:style>
  <w:style w:type="character" w:customStyle="1" w:styleId="WW8Num96z2">
    <w:name w:val="WW8Num96z2"/>
    <w:rPr>
      <w:rFonts w:ascii="Arial" w:hAnsi="Arial"/>
      <w:b w:val="0"/>
      <w:i w:val="0"/>
      <w:sz w:val="20"/>
    </w:rPr>
  </w:style>
  <w:style w:type="character" w:customStyle="1" w:styleId="WW8Num95z5">
    <w:name w:val="WW8Num95z5"/>
    <w:rPr>
      <w:b/>
      <w:i w:val="0"/>
    </w:rPr>
  </w:style>
  <w:style w:type="character" w:customStyle="1" w:styleId="WW8Num95z4">
    <w:name w:val="WW8Num95z4"/>
    <w:rPr>
      <w:b w:val="0"/>
      <w:i/>
    </w:rPr>
  </w:style>
  <w:style w:type="character" w:customStyle="1" w:styleId="WW8Num95z3">
    <w:name w:val="WW8Num95z3"/>
    <w:rPr>
      <w:rFonts w:ascii="Monotype Sorts" w:hAnsi="Monotype Sorts"/>
      <w:b w:val="0"/>
      <w:i w:val="0"/>
      <w:color w:val="auto"/>
      <w:sz w:val="28"/>
    </w:rPr>
  </w:style>
  <w:style w:type="character" w:customStyle="1" w:styleId="WW8Num95z2">
    <w:name w:val="WW8Num95z2"/>
    <w:rPr>
      <w:rFonts w:ascii="Symbol" w:hAnsi="Symbol"/>
      <w:b w:val="0"/>
      <w:i w:val="0"/>
      <w:color w:val="auto"/>
      <w:sz w:val="28"/>
    </w:rPr>
  </w:style>
  <w:style w:type="character" w:customStyle="1" w:styleId="WW8Num95z0">
    <w:name w:val="WW8Num95z0"/>
    <w:rPr>
      <w:b w:val="0"/>
      <w:i w:val="0"/>
    </w:rPr>
  </w:style>
  <w:style w:type="character" w:customStyle="1" w:styleId="WW8Num85z2">
    <w:name w:val="WW8Num85z2"/>
    <w:rPr>
      <w:rFonts w:ascii="Arial" w:hAnsi="Arial"/>
      <w:b w:val="0"/>
      <w:i w:val="0"/>
      <w:sz w:val="20"/>
    </w:rPr>
  </w:style>
  <w:style w:type="character" w:customStyle="1" w:styleId="WW8Num82z2">
    <w:name w:val="WW8Num82z2"/>
    <w:rPr>
      <w:rFonts w:ascii="Arial" w:hAnsi="Arial"/>
      <w:b w:val="0"/>
      <w:i w:val="0"/>
      <w:sz w:val="20"/>
    </w:rPr>
  </w:style>
  <w:style w:type="character" w:customStyle="1" w:styleId="WW8Num80z0">
    <w:name w:val="WW8Num80z0"/>
    <w:rPr>
      <w:b w:val="0"/>
    </w:rPr>
  </w:style>
  <w:style w:type="character" w:customStyle="1" w:styleId="WW8Num77z0">
    <w:name w:val="WW8Num77z0"/>
    <w:rPr>
      <w:rFonts w:ascii="Times New Roman" w:hAnsi="Times New Roman"/>
    </w:rPr>
  </w:style>
  <w:style w:type="character" w:customStyle="1" w:styleId="WW8Num74z2">
    <w:name w:val="WW8Num74z2"/>
    <w:rPr>
      <w:rFonts w:ascii="Arial" w:hAnsi="Arial"/>
      <w:b w:val="0"/>
      <w:i w:val="0"/>
      <w:sz w:val="20"/>
    </w:rPr>
  </w:style>
  <w:style w:type="character" w:customStyle="1" w:styleId="WW8Num70z2">
    <w:name w:val="WW8Num70z2"/>
    <w:rPr>
      <w:rFonts w:ascii="Arial" w:hAnsi="Arial"/>
      <w:b w:val="0"/>
      <w:i w:val="0"/>
      <w:sz w:val="20"/>
    </w:rPr>
  </w:style>
  <w:style w:type="character" w:customStyle="1" w:styleId="WW8Num68z0">
    <w:name w:val="WW8Num68z0"/>
    <w:rPr>
      <w:b/>
    </w:rPr>
  </w:style>
  <w:style w:type="character" w:customStyle="1" w:styleId="WW8Num67z2">
    <w:name w:val="WW8Num67z2"/>
    <w:rPr>
      <w:rFonts w:ascii="Arial" w:hAnsi="Arial"/>
      <w:b w:val="0"/>
      <w:i w:val="0"/>
      <w:sz w:val="20"/>
    </w:rPr>
  </w:style>
  <w:style w:type="character" w:customStyle="1" w:styleId="WW8Num66z0">
    <w:name w:val="WW8Num66z0"/>
    <w:rPr>
      <w:rFonts w:ascii="Symbol" w:hAnsi="Symbol"/>
    </w:rPr>
  </w:style>
  <w:style w:type="character" w:customStyle="1" w:styleId="WW8Num64z0">
    <w:name w:val="WW8Num64z0"/>
    <w:rPr>
      <w:i w:val="0"/>
    </w:rPr>
  </w:style>
  <w:style w:type="character" w:customStyle="1" w:styleId="WW8Num58z2">
    <w:name w:val="WW8Num58z2"/>
    <w:rPr>
      <w:rFonts w:ascii="Arial" w:hAnsi="Arial"/>
      <w:b w:val="0"/>
      <w:i w:val="0"/>
      <w:sz w:val="20"/>
    </w:rPr>
  </w:style>
  <w:style w:type="character" w:customStyle="1" w:styleId="WW8Num54z2">
    <w:name w:val="WW8Num54z2"/>
    <w:rPr>
      <w:rFonts w:ascii="Arial" w:hAnsi="Arial"/>
      <w:b w:val="0"/>
      <w:i w:val="0"/>
      <w:sz w:val="20"/>
    </w:rPr>
  </w:style>
  <w:style w:type="character" w:customStyle="1" w:styleId="WW8Num45z0">
    <w:name w:val="WW8Num45z0"/>
    <w:rPr>
      <w:b w:val="0"/>
    </w:rPr>
  </w:style>
  <w:style w:type="character" w:customStyle="1" w:styleId="WW8Num31z0">
    <w:name w:val="WW8Num31z0"/>
    <w:rPr>
      <w:b w:val="0"/>
    </w:rPr>
  </w:style>
  <w:style w:type="character" w:customStyle="1" w:styleId="WW8Num28z2">
    <w:name w:val="WW8Num28z2"/>
    <w:rPr>
      <w:rFonts w:ascii="Arial" w:hAnsi="Arial"/>
      <w:b w:val="0"/>
      <w:i w:val="0"/>
      <w:sz w:val="20"/>
    </w:rPr>
  </w:style>
  <w:style w:type="character" w:customStyle="1" w:styleId="WW8Num27z5">
    <w:name w:val="WW8Num27z5"/>
    <w:rPr>
      <w:b/>
      <w:i w:val="0"/>
    </w:rPr>
  </w:style>
  <w:style w:type="character" w:customStyle="1" w:styleId="WW8Num27z4">
    <w:name w:val="WW8Num27z4"/>
    <w:rPr>
      <w:b w:val="0"/>
      <w:i/>
    </w:rPr>
  </w:style>
  <w:style w:type="character" w:customStyle="1" w:styleId="WW8Num27z3">
    <w:name w:val="WW8Num27z3"/>
    <w:rPr>
      <w:rFonts w:ascii="Monotype Sorts" w:hAnsi="Monotype Sorts"/>
      <w:b w:val="0"/>
      <w:i w:val="0"/>
      <w:color w:val="auto"/>
      <w:sz w:val="28"/>
    </w:rPr>
  </w:style>
  <w:style w:type="character" w:customStyle="1" w:styleId="WW8Num27z2">
    <w:name w:val="WW8Num27z2"/>
    <w:rPr>
      <w:rFonts w:ascii="Symbol" w:hAnsi="Symbol"/>
      <w:b w:val="0"/>
      <w:i w:val="0"/>
      <w:color w:val="auto"/>
      <w:sz w:val="28"/>
    </w:rPr>
  </w:style>
  <w:style w:type="character" w:customStyle="1" w:styleId="WW8Num27z0">
    <w:name w:val="WW8Num27z0"/>
    <w:rPr>
      <w:b w:val="0"/>
      <w:i w:val="0"/>
    </w:rPr>
  </w:style>
  <w:style w:type="character" w:customStyle="1" w:styleId="WW8Num22z0">
    <w:name w:val="WW8Num22z0"/>
    <w:rPr>
      <w:b w:val="0"/>
    </w:rPr>
  </w:style>
  <w:style w:type="character" w:customStyle="1" w:styleId="WW8Num16z2">
    <w:name w:val="WW8Num16z2"/>
    <w:rPr>
      <w:rFonts w:ascii="Arial" w:hAnsi="Arial"/>
      <w:b w:val="0"/>
      <w:i w:val="0"/>
      <w:sz w:val="20"/>
    </w:rPr>
  </w:style>
  <w:style w:type="character" w:customStyle="1" w:styleId="WW8Num13z2">
    <w:name w:val="WW8Num13z2"/>
    <w:rPr>
      <w:rFonts w:ascii="Arial" w:hAnsi="Arial"/>
      <w:b w:val="0"/>
      <w:i w:val="0"/>
      <w:sz w:val="20"/>
    </w:rPr>
  </w:style>
  <w:style w:type="character" w:customStyle="1" w:styleId="WW8Num9z0">
    <w:name w:val="WW8Num9z0"/>
    <w:rPr>
      <w:rFonts w:ascii="Times New Roman" w:hAnsi="Times New Roman"/>
    </w:rPr>
  </w:style>
  <w:style w:type="character" w:customStyle="1" w:styleId="WW8Num6z2">
    <w:name w:val="WW8Num6z2"/>
    <w:rPr>
      <w:rFonts w:ascii="Arial" w:hAnsi="Arial"/>
      <w:b w:val="0"/>
      <w:i w:val="0"/>
      <w:sz w:val="20"/>
    </w:rPr>
  </w:style>
  <w:style w:type="character" w:customStyle="1" w:styleId="WW8Num3z0">
    <w:name w:val="WW8Num3z0"/>
    <w:rPr>
      <w:b/>
    </w:rPr>
  </w:style>
  <w:style w:type="character" w:customStyle="1" w:styleId="WW8Num2z2">
    <w:name w:val="WW8Num2z2"/>
    <w:rPr>
      <w:rFonts w:ascii="Arial" w:hAnsi="Arial"/>
      <w:b w:val="0"/>
      <w:i w:val="0"/>
      <w:sz w:val="20"/>
    </w:rPr>
  </w:style>
  <w:style w:type="paragraph" w:styleId="Ttulo">
    <w:name w:val="Title"/>
    <w:basedOn w:val="Normal"/>
    <w:next w:val="Normal"/>
    <w:link w:val="TtuloChar"/>
    <w:uiPriority w:val="10"/>
    <w:qFormat/>
    <w:rsid w:val="00E530B5"/>
    <w:pPr>
      <w:spacing w:after="0" w:line="204" w:lineRule="auto"/>
      <w:contextualSpacing/>
    </w:pPr>
    <w:rPr>
      <w:rFonts w:ascii="Calibri Light" w:hAnsi="Calibri Light"/>
      <w:caps/>
      <w:color w:val="44546A"/>
      <w:spacing w:val="-15"/>
      <w:sz w:val="72"/>
      <w:szCs w:val="72"/>
    </w:rPr>
  </w:style>
  <w:style w:type="paragraph" w:styleId="Corpodetexto">
    <w:name w:val="Body Text"/>
    <w:basedOn w:val="Padro"/>
    <w:link w:val="CorpodetextoChar"/>
    <w:pPr>
      <w:jc w:val="both"/>
    </w:pPr>
    <w:rPr>
      <w:rFonts w:ascii="Arial" w:hAnsi="Arial"/>
      <w:i/>
      <w:color w:val="FF0000"/>
    </w:rPr>
  </w:style>
  <w:style w:type="paragraph" w:styleId="Lista">
    <w:name w:val="List"/>
    <w:basedOn w:val="Corpodetexto"/>
    <w:rPr>
      <w:rFonts w:cs="Tahoma"/>
    </w:rPr>
  </w:style>
  <w:style w:type="paragraph" w:styleId="Legenda">
    <w:name w:val="caption"/>
    <w:basedOn w:val="Normal"/>
    <w:next w:val="Normal"/>
    <w:unhideWhenUsed/>
    <w:qFormat/>
    <w:rsid w:val="00E530B5"/>
    <w:pPr>
      <w:spacing w:line="240" w:lineRule="auto"/>
    </w:pPr>
    <w:rPr>
      <w:b/>
      <w:bCs/>
      <w:smallCaps/>
      <w:color w:val="44546A"/>
    </w:rPr>
  </w:style>
  <w:style w:type="paragraph" w:customStyle="1" w:styleId="ndice">
    <w:name w:val="Índice"/>
    <w:basedOn w:val="Padro"/>
    <w:pPr>
      <w:suppressLineNumbers/>
    </w:pPr>
    <w:rPr>
      <w:rFonts w:cs="Tahoma"/>
    </w:rPr>
  </w:style>
  <w:style w:type="paragraph" w:styleId="Rodap">
    <w:name w:val="footer"/>
    <w:basedOn w:val="Padro"/>
    <w:link w:val="RodapChar"/>
    <w:uiPriority w:val="99"/>
    <w:pPr>
      <w:tabs>
        <w:tab w:val="center" w:pos="4419"/>
        <w:tab w:val="right" w:pos="8838"/>
      </w:tabs>
    </w:pPr>
    <w:rPr>
      <w:rFonts w:ascii="Courier New" w:hAnsi="Courier New"/>
      <w:b/>
      <w:sz w:val="24"/>
    </w:rPr>
  </w:style>
  <w:style w:type="paragraph" w:styleId="Cabealho">
    <w:name w:val="header"/>
    <w:basedOn w:val="Padro"/>
    <w:link w:val="CabealhoChar"/>
    <w:uiPriority w:val="99"/>
    <w:pPr>
      <w:tabs>
        <w:tab w:val="center" w:pos="4419"/>
        <w:tab w:val="right" w:pos="8838"/>
      </w:tabs>
    </w:pPr>
    <w:rPr>
      <w:rFonts w:ascii="Courier New" w:hAnsi="Courier New"/>
      <w:b/>
      <w:sz w:val="24"/>
    </w:rPr>
  </w:style>
  <w:style w:type="paragraph" w:styleId="Recuodecorpodetexto2">
    <w:name w:val="Body Text Indent 2"/>
    <w:basedOn w:val="Padro"/>
    <w:pPr>
      <w:spacing w:after="0"/>
      <w:ind w:left="3686" w:hanging="3686"/>
      <w:jc w:val="both"/>
    </w:pPr>
    <w:rPr>
      <w:rFonts w:ascii="Arial" w:hAnsi="Arial"/>
      <w:b/>
      <w:color w:val="008000"/>
    </w:rPr>
  </w:style>
  <w:style w:type="paragraph" w:styleId="Recuodecorpodetexto3">
    <w:name w:val="Body Text Indent 3"/>
    <w:basedOn w:val="Padro"/>
    <w:pPr>
      <w:spacing w:after="0"/>
      <w:ind w:left="426" w:hanging="426"/>
      <w:jc w:val="both"/>
    </w:pPr>
    <w:rPr>
      <w:rFonts w:ascii="Arial" w:hAnsi="Arial"/>
      <w:color w:val="800000"/>
    </w:rPr>
  </w:style>
  <w:style w:type="paragraph" w:customStyle="1" w:styleId="Corpodetextorecuado">
    <w:name w:val="Corpo de texto recuado"/>
    <w:basedOn w:val="Padro"/>
    <w:pPr>
      <w:spacing w:after="0"/>
      <w:ind w:left="426" w:hanging="426"/>
      <w:jc w:val="both"/>
    </w:pPr>
    <w:rPr>
      <w:rFonts w:ascii="Arial" w:hAnsi="Arial"/>
    </w:rPr>
  </w:style>
  <w:style w:type="paragraph" w:styleId="Corpodetexto2">
    <w:name w:val="Body Text 2"/>
    <w:basedOn w:val="Padro"/>
    <w:link w:val="Corpodetexto2Char"/>
    <w:pPr>
      <w:widowControl w:val="0"/>
      <w:jc w:val="both"/>
    </w:pPr>
    <w:rPr>
      <w:rFonts w:ascii="Arial" w:hAnsi="Arial"/>
    </w:rPr>
  </w:style>
  <w:style w:type="paragraph" w:styleId="Corpodetexto3">
    <w:name w:val="Body Text 3"/>
    <w:basedOn w:val="Padro"/>
    <w:pPr>
      <w:jc w:val="both"/>
    </w:pPr>
    <w:rPr>
      <w:rFonts w:ascii="Arial" w:hAnsi="Arial"/>
    </w:rPr>
  </w:style>
  <w:style w:type="paragraph" w:customStyle="1" w:styleId="Contedodatabela">
    <w:name w:val="Conteúdo da tabela"/>
    <w:basedOn w:val="Padro"/>
    <w:pPr>
      <w:suppressLineNumbers/>
    </w:pPr>
  </w:style>
  <w:style w:type="paragraph" w:customStyle="1" w:styleId="Ttulodetabela">
    <w:name w:val="Título de tabela"/>
    <w:basedOn w:val="Contedodatabela"/>
    <w:pPr>
      <w:jc w:val="center"/>
    </w:pPr>
    <w:rPr>
      <w:b/>
      <w:bCs/>
    </w:rPr>
  </w:style>
  <w:style w:type="paragraph" w:customStyle="1" w:styleId="western">
    <w:name w:val="western"/>
    <w:basedOn w:val="Padro"/>
    <w:qFormat/>
    <w:pPr>
      <w:spacing w:before="100" w:after="119"/>
    </w:pPr>
  </w:style>
  <w:style w:type="paragraph" w:customStyle="1" w:styleId="Contedodoquadro">
    <w:name w:val="Conteúdo do quadro"/>
    <w:basedOn w:val="Corpodetexto"/>
  </w:style>
  <w:style w:type="paragraph" w:styleId="Recuodecorpodetexto">
    <w:name w:val="Body Text Indent"/>
    <w:basedOn w:val="Padro"/>
    <w:link w:val="RecuodecorpodetextoChar"/>
    <w:uiPriority w:val="99"/>
    <w:pPr>
      <w:spacing w:after="0"/>
      <w:ind w:left="993" w:hanging="284"/>
      <w:jc w:val="both"/>
    </w:pPr>
    <w:rPr>
      <w:rFonts w:ascii="Arial" w:hAnsi="Arial"/>
      <w:sz w:val="24"/>
    </w:rPr>
  </w:style>
  <w:style w:type="paragraph" w:customStyle="1" w:styleId="CONSUNumerado">
    <w:name w:val="CONSU Numerado"/>
    <w:pPr>
      <w:numPr>
        <w:numId w:val="1"/>
      </w:numPr>
      <w:tabs>
        <w:tab w:val="left" w:pos="2126"/>
      </w:tabs>
      <w:suppressAutoHyphens/>
      <w:spacing w:after="240" w:line="360" w:lineRule="exact"/>
      <w:jc w:val="both"/>
    </w:pPr>
    <w:rPr>
      <w:rFonts w:eastAsia="Arial"/>
      <w:sz w:val="24"/>
      <w:lang w:eastAsia="zh-CN"/>
    </w:rPr>
  </w:style>
  <w:style w:type="paragraph" w:customStyle="1" w:styleId="citao">
    <w:name w:val="citação"/>
    <w:pPr>
      <w:tabs>
        <w:tab w:val="left" w:pos="420"/>
      </w:tabs>
      <w:suppressAutoHyphens/>
      <w:spacing w:after="120" w:line="259" w:lineRule="auto"/>
      <w:jc w:val="both"/>
    </w:pPr>
    <w:rPr>
      <w:rFonts w:eastAsia="Arial"/>
      <w:i/>
      <w:sz w:val="22"/>
      <w:lang w:eastAsia="zh-CN"/>
    </w:rPr>
  </w:style>
  <w:style w:type="paragraph" w:customStyle="1" w:styleId="BodyText21">
    <w:name w:val="Body Text 21"/>
    <w:basedOn w:val="Padro"/>
    <w:pPr>
      <w:widowControl w:val="0"/>
      <w:jc w:val="both"/>
    </w:pPr>
    <w:rPr>
      <w:rFonts w:ascii="Arial" w:hAnsi="Arial"/>
      <w:sz w:val="24"/>
    </w:rPr>
  </w:style>
  <w:style w:type="paragraph" w:styleId="Textodecomentrio">
    <w:name w:val="annotation text"/>
    <w:basedOn w:val="Padro"/>
    <w:link w:val="TextodecomentrioChar"/>
    <w:uiPriority w:val="99"/>
  </w:style>
  <w:style w:type="paragraph" w:customStyle="1" w:styleId="Ttuloprincipal">
    <w:name w:val="Título principal"/>
    <w:basedOn w:val="Padro"/>
    <w:next w:val="Normal"/>
    <w:pPr>
      <w:jc w:val="center"/>
    </w:pPr>
    <w:rPr>
      <w:rFonts w:ascii="Arial" w:hAnsi="Arial"/>
      <w:b/>
      <w:sz w:val="22"/>
    </w:rPr>
  </w:style>
  <w:style w:type="paragraph" w:customStyle="1" w:styleId="Preformatted">
    <w:name w:val="Preformatted"/>
    <w:basedOn w:val="Padro"/>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table" w:styleId="Tabelacomgrade">
    <w:name w:val="Table Grid"/>
    <w:basedOn w:val="Tabelanormal"/>
    <w:uiPriority w:val="39"/>
    <w:rsid w:val="00700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uiPriority w:val="99"/>
    <w:rsid w:val="00C36FD5"/>
    <w:rPr>
      <w:rFonts w:ascii="Courier New" w:eastAsia="Times New Roman" w:hAnsi="Courier New" w:cs="Times New Roman"/>
      <w:b/>
      <w:sz w:val="24"/>
      <w:szCs w:val="20"/>
      <w:lang w:eastAsia="zh-CN"/>
    </w:rPr>
  </w:style>
  <w:style w:type="paragraph" w:styleId="CabealhodoSumrio">
    <w:name w:val="TOC Heading"/>
    <w:basedOn w:val="Ttulo1"/>
    <w:next w:val="Normal"/>
    <w:uiPriority w:val="39"/>
    <w:unhideWhenUsed/>
    <w:qFormat/>
    <w:rsid w:val="00E530B5"/>
    <w:pPr>
      <w:outlineLvl w:val="9"/>
    </w:pPr>
  </w:style>
  <w:style w:type="paragraph" w:styleId="Sumrio2">
    <w:name w:val="toc 2"/>
    <w:basedOn w:val="Normal"/>
    <w:next w:val="Normal"/>
    <w:autoRedefine/>
    <w:uiPriority w:val="39"/>
    <w:unhideWhenUsed/>
    <w:rsid w:val="00454468"/>
    <w:pPr>
      <w:tabs>
        <w:tab w:val="right" w:leader="dot" w:pos="9345"/>
      </w:tabs>
      <w:spacing w:after="120" w:line="240" w:lineRule="auto"/>
      <w:ind w:left="425" w:hanging="425"/>
    </w:pPr>
    <w:rPr>
      <w:rFonts w:cs="Calibri"/>
      <w:smallCaps/>
    </w:rPr>
  </w:style>
  <w:style w:type="paragraph" w:styleId="Sumrio1">
    <w:name w:val="toc 1"/>
    <w:basedOn w:val="Normal"/>
    <w:next w:val="Normal"/>
    <w:autoRedefine/>
    <w:uiPriority w:val="39"/>
    <w:unhideWhenUsed/>
    <w:rsid w:val="000E04F2"/>
    <w:pPr>
      <w:tabs>
        <w:tab w:val="left" w:pos="142"/>
        <w:tab w:val="left" w:pos="1418"/>
        <w:tab w:val="right" w:leader="dot" w:pos="9345"/>
      </w:tabs>
      <w:spacing w:after="0" w:line="360" w:lineRule="auto"/>
    </w:pPr>
    <w:rPr>
      <w:rFonts w:cs="Arial"/>
      <w:bCs/>
      <w:caps/>
      <w:noProof/>
    </w:rPr>
  </w:style>
  <w:style w:type="paragraph" w:styleId="Sumrio3">
    <w:name w:val="toc 3"/>
    <w:basedOn w:val="Normal"/>
    <w:next w:val="Normal"/>
    <w:autoRedefine/>
    <w:uiPriority w:val="39"/>
    <w:unhideWhenUsed/>
    <w:rsid w:val="00753FCD"/>
    <w:pPr>
      <w:tabs>
        <w:tab w:val="left" w:pos="851"/>
        <w:tab w:val="right" w:leader="dot" w:pos="9345"/>
      </w:tabs>
      <w:spacing w:after="0"/>
      <w:ind w:left="440"/>
    </w:pPr>
    <w:rPr>
      <w:rFonts w:cs="Calibri"/>
      <w:i/>
      <w:iCs/>
    </w:rPr>
  </w:style>
  <w:style w:type="character" w:styleId="Hyperlink">
    <w:name w:val="Hyperlink"/>
    <w:uiPriority w:val="99"/>
    <w:unhideWhenUsed/>
    <w:rsid w:val="001B7847"/>
    <w:rPr>
      <w:color w:val="0563C1"/>
      <w:u w:val="single"/>
    </w:rPr>
  </w:style>
  <w:style w:type="paragraph" w:styleId="PargrafodaLista">
    <w:name w:val="List Paragraph"/>
    <w:basedOn w:val="Normal"/>
    <w:uiPriority w:val="34"/>
    <w:qFormat/>
    <w:rsid w:val="00737B07"/>
    <w:pPr>
      <w:ind w:left="720"/>
      <w:contextualSpacing/>
    </w:pPr>
  </w:style>
  <w:style w:type="character" w:styleId="Forte">
    <w:name w:val="Strong"/>
    <w:uiPriority w:val="22"/>
    <w:qFormat/>
    <w:rsid w:val="00E530B5"/>
    <w:rPr>
      <w:b/>
      <w:bCs/>
    </w:rPr>
  </w:style>
  <w:style w:type="character" w:customStyle="1" w:styleId="Ttulo1Char">
    <w:name w:val="Título 1 Char"/>
    <w:link w:val="Ttulo1"/>
    <w:uiPriority w:val="9"/>
    <w:rsid w:val="0003661A"/>
    <w:rPr>
      <w:rFonts w:ascii="Arial" w:eastAsia="Times New Roman" w:hAnsi="Arial" w:cs="Arial"/>
      <w:b/>
      <w:color w:val="000000"/>
      <w:sz w:val="36"/>
      <w:szCs w:val="32"/>
    </w:rPr>
  </w:style>
  <w:style w:type="character" w:customStyle="1" w:styleId="Ttulo2Char">
    <w:name w:val="Título 2 Char"/>
    <w:link w:val="Ttulo2"/>
    <w:uiPriority w:val="9"/>
    <w:rsid w:val="00B9211A"/>
    <w:rPr>
      <w:rFonts w:ascii="Arial" w:eastAsia="Times New Roman" w:hAnsi="Arial" w:cs="Arial"/>
      <w:b/>
      <w:color w:val="F2F2F2"/>
      <w:sz w:val="48"/>
      <w:szCs w:val="48"/>
    </w:rPr>
  </w:style>
  <w:style w:type="character" w:customStyle="1" w:styleId="Ttulo3Char">
    <w:name w:val="Título 3 Char"/>
    <w:link w:val="Ttulo3"/>
    <w:uiPriority w:val="9"/>
    <w:rsid w:val="00753FCD"/>
    <w:rPr>
      <w:rFonts w:cs="Arial"/>
      <w:b/>
      <w:color w:val="FFFFFF"/>
      <w:shd w:val="clear" w:color="auto" w:fill="595959"/>
      <w:lang w:eastAsia="zh-CN"/>
    </w:rPr>
  </w:style>
  <w:style w:type="character" w:customStyle="1" w:styleId="Ttulo4Char">
    <w:name w:val="Título 4 Char"/>
    <w:link w:val="Ttulo4"/>
    <w:uiPriority w:val="9"/>
    <w:rsid w:val="00E530B5"/>
    <w:rPr>
      <w:rFonts w:ascii="Calibri Light" w:eastAsia="Times New Roman" w:hAnsi="Calibri Light" w:cs="Times New Roman"/>
      <w:color w:val="2E74B5"/>
      <w:sz w:val="24"/>
      <w:szCs w:val="24"/>
    </w:rPr>
  </w:style>
  <w:style w:type="character" w:customStyle="1" w:styleId="Ttulo5Char">
    <w:name w:val="Título 5 Char"/>
    <w:link w:val="Ttulo5"/>
    <w:uiPriority w:val="9"/>
    <w:rsid w:val="00E530B5"/>
    <w:rPr>
      <w:rFonts w:ascii="Calibri Light" w:eastAsia="Times New Roman" w:hAnsi="Calibri Light" w:cs="Times New Roman"/>
      <w:caps/>
      <w:color w:val="2E74B5"/>
    </w:rPr>
  </w:style>
  <w:style w:type="character" w:customStyle="1" w:styleId="Ttulo6Char">
    <w:name w:val="Título 6 Char"/>
    <w:link w:val="Ttulo6"/>
    <w:uiPriority w:val="9"/>
    <w:rsid w:val="00E530B5"/>
    <w:rPr>
      <w:rFonts w:ascii="Calibri Light" w:eastAsia="Times New Roman" w:hAnsi="Calibri Light" w:cs="Times New Roman"/>
      <w:i/>
      <w:iCs/>
      <w:caps/>
      <w:color w:val="1F4E79"/>
    </w:rPr>
  </w:style>
  <w:style w:type="character" w:customStyle="1" w:styleId="Ttulo7Char">
    <w:name w:val="Título 7 Char"/>
    <w:link w:val="Ttulo7"/>
    <w:uiPriority w:val="9"/>
    <w:rsid w:val="00E530B5"/>
    <w:rPr>
      <w:rFonts w:ascii="Calibri Light" w:eastAsia="Times New Roman" w:hAnsi="Calibri Light" w:cs="Times New Roman"/>
      <w:b/>
      <w:bCs/>
      <w:color w:val="1F4E79"/>
    </w:rPr>
  </w:style>
  <w:style w:type="character" w:customStyle="1" w:styleId="Ttulo8Char">
    <w:name w:val="Título 8 Char"/>
    <w:link w:val="Ttulo8"/>
    <w:uiPriority w:val="9"/>
    <w:rsid w:val="00E530B5"/>
    <w:rPr>
      <w:rFonts w:ascii="Calibri Light" w:eastAsia="Times New Roman" w:hAnsi="Calibri Light" w:cs="Times New Roman"/>
      <w:b/>
      <w:bCs/>
      <w:i/>
      <w:iCs/>
      <w:color w:val="1F4E79"/>
    </w:rPr>
  </w:style>
  <w:style w:type="character" w:customStyle="1" w:styleId="Ttulo9Char">
    <w:name w:val="Título 9 Char"/>
    <w:link w:val="Ttulo9"/>
    <w:uiPriority w:val="9"/>
    <w:rsid w:val="00E530B5"/>
    <w:rPr>
      <w:rFonts w:ascii="Calibri Light" w:eastAsia="Times New Roman" w:hAnsi="Calibri Light" w:cs="Times New Roman"/>
      <w:i/>
      <w:iCs/>
      <w:color w:val="1F4E79"/>
    </w:rPr>
  </w:style>
  <w:style w:type="character" w:customStyle="1" w:styleId="TtuloChar">
    <w:name w:val="Título Char"/>
    <w:link w:val="Ttulo"/>
    <w:uiPriority w:val="10"/>
    <w:rsid w:val="00E530B5"/>
    <w:rPr>
      <w:rFonts w:ascii="Calibri Light" w:eastAsia="Times New Roman" w:hAnsi="Calibri Light" w:cs="Times New Roman"/>
      <w:caps/>
      <w:color w:val="44546A"/>
      <w:spacing w:val="-15"/>
      <w:sz w:val="72"/>
      <w:szCs w:val="72"/>
    </w:rPr>
  </w:style>
  <w:style w:type="character" w:styleId="nfase">
    <w:name w:val="Emphasis"/>
    <w:uiPriority w:val="20"/>
    <w:qFormat/>
    <w:rsid w:val="00E530B5"/>
    <w:rPr>
      <w:i/>
      <w:iCs/>
    </w:rPr>
  </w:style>
  <w:style w:type="paragraph" w:styleId="SemEspaamento">
    <w:name w:val="No Spacing"/>
    <w:uiPriority w:val="1"/>
    <w:qFormat/>
    <w:rsid w:val="00E530B5"/>
    <w:rPr>
      <w:sz w:val="22"/>
      <w:szCs w:val="22"/>
    </w:rPr>
  </w:style>
  <w:style w:type="paragraph" w:styleId="Citao0">
    <w:name w:val="Quote"/>
    <w:basedOn w:val="Normal"/>
    <w:next w:val="Normal"/>
    <w:link w:val="CitaoChar"/>
    <w:uiPriority w:val="29"/>
    <w:qFormat/>
    <w:rsid w:val="00E530B5"/>
    <w:pPr>
      <w:spacing w:before="120" w:after="120"/>
      <w:ind w:left="720"/>
    </w:pPr>
    <w:rPr>
      <w:color w:val="44546A"/>
      <w:sz w:val="24"/>
      <w:szCs w:val="24"/>
    </w:rPr>
  </w:style>
  <w:style w:type="character" w:customStyle="1" w:styleId="CitaoChar">
    <w:name w:val="Citação Char"/>
    <w:link w:val="Citao0"/>
    <w:uiPriority w:val="29"/>
    <w:rsid w:val="00E530B5"/>
    <w:rPr>
      <w:color w:val="44546A"/>
      <w:sz w:val="24"/>
      <w:szCs w:val="24"/>
    </w:rPr>
  </w:style>
  <w:style w:type="paragraph" w:styleId="CitaoIntensa">
    <w:name w:val="Intense Quote"/>
    <w:basedOn w:val="Normal"/>
    <w:next w:val="Normal"/>
    <w:link w:val="CitaoIntensaChar"/>
    <w:uiPriority w:val="30"/>
    <w:qFormat/>
    <w:rsid w:val="00E530B5"/>
    <w:pPr>
      <w:spacing w:before="100" w:beforeAutospacing="1" w:after="240" w:line="240" w:lineRule="auto"/>
      <w:ind w:left="720"/>
      <w:jc w:val="center"/>
    </w:pPr>
    <w:rPr>
      <w:rFonts w:ascii="Calibri Light" w:hAnsi="Calibri Light"/>
      <w:color w:val="44546A"/>
      <w:spacing w:val="-6"/>
      <w:sz w:val="32"/>
      <w:szCs w:val="32"/>
    </w:rPr>
  </w:style>
  <w:style w:type="character" w:customStyle="1" w:styleId="CitaoIntensaChar">
    <w:name w:val="Citação Intensa Char"/>
    <w:link w:val="CitaoIntensa"/>
    <w:uiPriority w:val="30"/>
    <w:rsid w:val="00E530B5"/>
    <w:rPr>
      <w:rFonts w:ascii="Calibri Light" w:eastAsia="Times New Roman" w:hAnsi="Calibri Light" w:cs="Times New Roman"/>
      <w:color w:val="44546A"/>
      <w:spacing w:val="-6"/>
      <w:sz w:val="32"/>
      <w:szCs w:val="32"/>
    </w:rPr>
  </w:style>
  <w:style w:type="character" w:styleId="nfaseSutil">
    <w:name w:val="Subtle Emphasis"/>
    <w:uiPriority w:val="19"/>
    <w:qFormat/>
    <w:rsid w:val="00E530B5"/>
    <w:rPr>
      <w:i/>
      <w:iCs/>
      <w:color w:val="595959"/>
    </w:rPr>
  </w:style>
  <w:style w:type="character" w:styleId="nfaseIntensa">
    <w:name w:val="Intense Emphasis"/>
    <w:uiPriority w:val="21"/>
    <w:qFormat/>
    <w:rsid w:val="00E530B5"/>
    <w:rPr>
      <w:b/>
      <w:bCs/>
      <w:i/>
      <w:iCs/>
    </w:rPr>
  </w:style>
  <w:style w:type="character" w:styleId="RefernciaSutil">
    <w:name w:val="Subtle Reference"/>
    <w:uiPriority w:val="31"/>
    <w:qFormat/>
    <w:rsid w:val="00E530B5"/>
    <w:rPr>
      <w:smallCaps/>
      <w:color w:val="595959"/>
      <w:u w:val="none" w:color="7F7F7F"/>
      <w:bdr w:val="none" w:sz="0" w:space="0" w:color="auto"/>
    </w:rPr>
  </w:style>
  <w:style w:type="character" w:styleId="RefernciaIntensa">
    <w:name w:val="Intense Reference"/>
    <w:uiPriority w:val="32"/>
    <w:qFormat/>
    <w:rsid w:val="00E530B5"/>
    <w:rPr>
      <w:b/>
      <w:bCs/>
      <w:smallCaps/>
      <w:color w:val="44546A"/>
      <w:u w:val="single"/>
    </w:rPr>
  </w:style>
  <w:style w:type="character" w:styleId="TtulodoLivro">
    <w:name w:val="Book Title"/>
    <w:uiPriority w:val="33"/>
    <w:qFormat/>
    <w:rsid w:val="00E530B5"/>
    <w:rPr>
      <w:b/>
      <w:bCs/>
      <w:smallCaps/>
      <w:spacing w:val="10"/>
    </w:rPr>
  </w:style>
  <w:style w:type="paragraph" w:styleId="Textodebalo">
    <w:name w:val="Balloon Text"/>
    <w:basedOn w:val="Normal"/>
    <w:link w:val="TextodebaloChar"/>
    <w:unhideWhenUsed/>
    <w:rsid w:val="00E530B5"/>
    <w:pPr>
      <w:spacing w:after="0" w:line="240" w:lineRule="auto"/>
    </w:pPr>
    <w:rPr>
      <w:rFonts w:ascii="Segoe UI" w:hAnsi="Segoe UI" w:cs="Segoe UI"/>
      <w:sz w:val="18"/>
      <w:szCs w:val="18"/>
    </w:rPr>
  </w:style>
  <w:style w:type="character" w:customStyle="1" w:styleId="TextodebaloChar">
    <w:name w:val="Texto de balão Char"/>
    <w:link w:val="Textodebalo"/>
    <w:rsid w:val="00E530B5"/>
    <w:rPr>
      <w:rFonts w:ascii="Segoe UI" w:hAnsi="Segoe UI" w:cs="Segoe UI"/>
      <w:sz w:val="18"/>
      <w:szCs w:val="18"/>
    </w:rPr>
  </w:style>
  <w:style w:type="paragraph" w:styleId="NormalWeb">
    <w:name w:val="Normal (Web)"/>
    <w:basedOn w:val="Normal"/>
    <w:uiPriority w:val="99"/>
    <w:unhideWhenUsed/>
    <w:rsid w:val="00867A28"/>
    <w:pPr>
      <w:spacing w:before="100" w:beforeAutospacing="1" w:after="0" w:line="240" w:lineRule="auto"/>
      <w:jc w:val="both"/>
    </w:pPr>
    <w:rPr>
      <w:rFonts w:ascii="Times New Roman" w:hAnsi="Times New Roman"/>
      <w:color w:val="FF0000"/>
      <w:sz w:val="24"/>
      <w:szCs w:val="24"/>
    </w:rPr>
  </w:style>
  <w:style w:type="paragraph" w:customStyle="1" w:styleId="Corpodetexto21">
    <w:name w:val="Corpo de texto 21"/>
    <w:basedOn w:val="Normal"/>
    <w:rsid w:val="002D207A"/>
    <w:pPr>
      <w:widowControl w:val="0"/>
      <w:spacing w:after="0" w:line="240" w:lineRule="auto"/>
      <w:jc w:val="both"/>
      <w:textAlignment w:val="baseline"/>
    </w:pPr>
    <w:rPr>
      <w:kern w:val="1"/>
      <w:lang w:eastAsia="zh-CN"/>
    </w:rPr>
  </w:style>
  <w:style w:type="character" w:customStyle="1" w:styleId="WW8Num115z0">
    <w:name w:val="WW8Num115z0"/>
    <w:rsid w:val="00A10E39"/>
    <w:rPr>
      <w:rFonts w:ascii="Arial" w:hAnsi="Arial"/>
      <w:b w:val="0"/>
      <w:i w:val="0"/>
      <w:sz w:val="20"/>
      <w:u w:val="none"/>
    </w:rPr>
  </w:style>
  <w:style w:type="paragraph" w:customStyle="1" w:styleId="Corpodetexto211">
    <w:name w:val="Corpo de texto 211"/>
    <w:basedOn w:val="Normal"/>
    <w:uiPriority w:val="99"/>
    <w:rsid w:val="00A10E39"/>
    <w:pPr>
      <w:spacing w:after="0" w:line="240" w:lineRule="auto"/>
      <w:jc w:val="both"/>
      <w:textAlignment w:val="baseline"/>
    </w:pPr>
    <w:rPr>
      <w:b/>
      <w:kern w:val="1"/>
      <w:lang w:eastAsia="zh-CN"/>
    </w:rPr>
  </w:style>
  <w:style w:type="paragraph" w:customStyle="1" w:styleId="Corpodetexto22">
    <w:name w:val="Corpo de texto 22"/>
    <w:basedOn w:val="Normal"/>
    <w:rsid w:val="00FB4705"/>
    <w:pPr>
      <w:widowControl w:val="0"/>
      <w:spacing w:after="0" w:line="240" w:lineRule="auto"/>
      <w:jc w:val="both"/>
      <w:textAlignment w:val="baseline"/>
    </w:pPr>
    <w:rPr>
      <w:kern w:val="1"/>
      <w:lang w:eastAsia="zh-CN"/>
    </w:rPr>
  </w:style>
  <w:style w:type="paragraph" w:customStyle="1" w:styleId="Standard">
    <w:name w:val="Standard"/>
    <w:rsid w:val="005C7778"/>
    <w:pPr>
      <w:tabs>
        <w:tab w:val="left" w:pos="708"/>
      </w:tabs>
      <w:suppressAutoHyphens/>
      <w:spacing w:after="200" w:line="276" w:lineRule="auto"/>
      <w:textAlignment w:val="baseline"/>
    </w:pPr>
    <w:rPr>
      <w:rFonts w:ascii="Times New Roman" w:eastAsia="Lucida Sans Unicode" w:hAnsi="Times New Roman" w:cs="Tahoma"/>
      <w:color w:val="00000A"/>
      <w:kern w:val="1"/>
      <w:sz w:val="24"/>
      <w:szCs w:val="24"/>
      <w:lang w:eastAsia="zh-CN"/>
    </w:rPr>
  </w:style>
  <w:style w:type="character" w:customStyle="1" w:styleId="Fontepargpadro1">
    <w:name w:val="Fonte parág. padrão1"/>
    <w:rsid w:val="00523D9E"/>
  </w:style>
  <w:style w:type="paragraph" w:customStyle="1" w:styleId="Corpodetexto23">
    <w:name w:val="Corpo de texto 23"/>
    <w:basedOn w:val="Normal"/>
    <w:rsid w:val="00E83C6A"/>
    <w:pPr>
      <w:widowControl w:val="0"/>
      <w:spacing w:after="0" w:line="240" w:lineRule="auto"/>
      <w:jc w:val="both"/>
      <w:textAlignment w:val="baseline"/>
    </w:pPr>
    <w:rPr>
      <w:kern w:val="1"/>
      <w:lang w:eastAsia="zh-CN"/>
    </w:rPr>
  </w:style>
  <w:style w:type="paragraph" w:customStyle="1" w:styleId="WW-Normal1">
    <w:name w:val="WW-Normal1"/>
    <w:basedOn w:val="Normal"/>
    <w:rsid w:val="00E83C6A"/>
    <w:pPr>
      <w:suppressAutoHyphens/>
      <w:autoSpaceDE w:val="0"/>
      <w:spacing w:after="0" w:line="0" w:lineRule="atLeast"/>
    </w:pPr>
    <w:rPr>
      <w:rFonts w:ascii="Times New Roman" w:hAnsi="Times New Roman"/>
      <w:color w:val="000000"/>
      <w:kern w:val="1"/>
      <w:sz w:val="24"/>
      <w:szCs w:val="24"/>
      <w:lang w:eastAsia="zh-CN" w:bidi="hi-IN"/>
    </w:rPr>
  </w:style>
  <w:style w:type="paragraph" w:customStyle="1" w:styleId="Corpodetexto24">
    <w:name w:val="Corpo de texto 24"/>
    <w:basedOn w:val="Normal"/>
    <w:rsid w:val="008D2D1A"/>
    <w:pPr>
      <w:widowControl w:val="0"/>
      <w:spacing w:after="0" w:line="240" w:lineRule="auto"/>
      <w:jc w:val="both"/>
      <w:textAlignment w:val="baseline"/>
    </w:pPr>
    <w:rPr>
      <w:kern w:val="1"/>
      <w:lang w:eastAsia="zh-CN"/>
    </w:rPr>
  </w:style>
  <w:style w:type="character" w:customStyle="1" w:styleId="WW8Num249z2">
    <w:name w:val="WW8Num249z2"/>
    <w:rsid w:val="00DF6FB1"/>
    <w:rPr>
      <w:rFonts w:ascii="Symbol" w:hAnsi="Symbol"/>
      <w:b w:val="0"/>
      <w:i w:val="0"/>
      <w:color w:val="auto"/>
      <w:sz w:val="28"/>
    </w:rPr>
  </w:style>
  <w:style w:type="paragraph" w:styleId="Assuntodocomentrio">
    <w:name w:val="annotation subject"/>
    <w:basedOn w:val="Textodecomentrio"/>
    <w:next w:val="Textodecomentrio"/>
    <w:link w:val="AssuntodocomentrioChar"/>
    <w:uiPriority w:val="99"/>
    <w:semiHidden/>
    <w:unhideWhenUsed/>
    <w:rsid w:val="00FC39C5"/>
    <w:pPr>
      <w:tabs>
        <w:tab w:val="clear" w:pos="420"/>
      </w:tabs>
      <w:suppressAutoHyphens w:val="0"/>
      <w:spacing w:line="240" w:lineRule="auto"/>
    </w:pPr>
    <w:rPr>
      <w:rFonts w:ascii="Calibri" w:hAnsi="Calibri"/>
      <w:b/>
      <w:bCs/>
      <w:lang w:eastAsia="pt-BR"/>
    </w:rPr>
  </w:style>
  <w:style w:type="character" w:customStyle="1" w:styleId="PadroChar">
    <w:name w:val="Padrão Char"/>
    <w:link w:val="Padro"/>
    <w:rsid w:val="00FC39C5"/>
    <w:rPr>
      <w:rFonts w:ascii="Times New Roman" w:eastAsia="Times New Roman" w:hAnsi="Times New Roman" w:cs="Times New Roman"/>
      <w:sz w:val="20"/>
      <w:szCs w:val="20"/>
      <w:lang w:eastAsia="zh-CN"/>
    </w:rPr>
  </w:style>
  <w:style w:type="character" w:customStyle="1" w:styleId="TextodecomentrioChar">
    <w:name w:val="Texto de comentário Char"/>
    <w:link w:val="Textodecomentrio"/>
    <w:uiPriority w:val="99"/>
    <w:rsid w:val="00FC39C5"/>
    <w:rPr>
      <w:rFonts w:ascii="Times New Roman" w:eastAsia="Times New Roman" w:hAnsi="Times New Roman" w:cs="Times New Roman"/>
      <w:sz w:val="20"/>
      <w:szCs w:val="20"/>
      <w:lang w:eastAsia="zh-CN"/>
    </w:rPr>
  </w:style>
  <w:style w:type="character" w:customStyle="1" w:styleId="AssuntodocomentrioChar">
    <w:name w:val="Assunto do comentário Char"/>
    <w:link w:val="Assuntodocomentrio"/>
    <w:uiPriority w:val="99"/>
    <w:semiHidden/>
    <w:rsid w:val="00FC39C5"/>
    <w:rPr>
      <w:rFonts w:ascii="Times New Roman" w:eastAsia="Times New Roman" w:hAnsi="Times New Roman" w:cs="Times New Roman"/>
      <w:b/>
      <w:bCs/>
      <w:sz w:val="20"/>
      <w:szCs w:val="20"/>
      <w:lang w:eastAsia="zh-CN"/>
    </w:rPr>
  </w:style>
  <w:style w:type="paragraph" w:styleId="Sumrio4">
    <w:name w:val="toc 4"/>
    <w:basedOn w:val="Normal"/>
    <w:next w:val="Normal"/>
    <w:autoRedefine/>
    <w:uiPriority w:val="39"/>
    <w:unhideWhenUsed/>
    <w:rsid w:val="00960022"/>
    <w:pPr>
      <w:spacing w:after="0"/>
      <w:ind w:left="660"/>
    </w:pPr>
    <w:rPr>
      <w:rFonts w:cs="Calibri"/>
      <w:sz w:val="18"/>
      <w:szCs w:val="18"/>
    </w:rPr>
  </w:style>
  <w:style w:type="paragraph" w:styleId="Sumrio5">
    <w:name w:val="toc 5"/>
    <w:basedOn w:val="Normal"/>
    <w:next w:val="Normal"/>
    <w:autoRedefine/>
    <w:uiPriority w:val="39"/>
    <w:unhideWhenUsed/>
    <w:rsid w:val="00960022"/>
    <w:pPr>
      <w:spacing w:after="0"/>
      <w:ind w:left="880"/>
    </w:pPr>
    <w:rPr>
      <w:rFonts w:cs="Calibri"/>
      <w:sz w:val="18"/>
      <w:szCs w:val="18"/>
    </w:rPr>
  </w:style>
  <w:style w:type="paragraph" w:styleId="Sumrio6">
    <w:name w:val="toc 6"/>
    <w:basedOn w:val="Normal"/>
    <w:next w:val="Normal"/>
    <w:autoRedefine/>
    <w:uiPriority w:val="39"/>
    <w:unhideWhenUsed/>
    <w:rsid w:val="00960022"/>
    <w:pPr>
      <w:spacing w:after="0"/>
      <w:ind w:left="1100"/>
    </w:pPr>
    <w:rPr>
      <w:rFonts w:cs="Calibri"/>
      <w:sz w:val="18"/>
      <w:szCs w:val="18"/>
    </w:rPr>
  </w:style>
  <w:style w:type="paragraph" w:styleId="Sumrio7">
    <w:name w:val="toc 7"/>
    <w:basedOn w:val="Normal"/>
    <w:next w:val="Normal"/>
    <w:autoRedefine/>
    <w:uiPriority w:val="39"/>
    <w:unhideWhenUsed/>
    <w:rsid w:val="00960022"/>
    <w:pPr>
      <w:spacing w:after="0"/>
      <w:ind w:left="1320"/>
    </w:pPr>
    <w:rPr>
      <w:rFonts w:cs="Calibri"/>
      <w:sz w:val="18"/>
      <w:szCs w:val="18"/>
    </w:rPr>
  </w:style>
  <w:style w:type="paragraph" w:styleId="Sumrio8">
    <w:name w:val="toc 8"/>
    <w:basedOn w:val="Normal"/>
    <w:next w:val="Normal"/>
    <w:autoRedefine/>
    <w:uiPriority w:val="39"/>
    <w:unhideWhenUsed/>
    <w:rsid w:val="00960022"/>
    <w:pPr>
      <w:spacing w:after="0"/>
      <w:ind w:left="1540"/>
    </w:pPr>
    <w:rPr>
      <w:rFonts w:cs="Calibri"/>
      <w:sz w:val="18"/>
      <w:szCs w:val="18"/>
    </w:rPr>
  </w:style>
  <w:style w:type="paragraph" w:styleId="Sumrio9">
    <w:name w:val="toc 9"/>
    <w:basedOn w:val="Normal"/>
    <w:next w:val="Normal"/>
    <w:autoRedefine/>
    <w:uiPriority w:val="39"/>
    <w:unhideWhenUsed/>
    <w:rsid w:val="00960022"/>
    <w:pPr>
      <w:spacing w:after="0"/>
      <w:ind w:left="1760"/>
    </w:pPr>
    <w:rPr>
      <w:rFonts w:cs="Calibri"/>
      <w:sz w:val="18"/>
      <w:szCs w:val="18"/>
    </w:rPr>
  </w:style>
  <w:style w:type="paragraph" w:customStyle="1" w:styleId="Corpodetexto31">
    <w:name w:val="Corpo de texto 31"/>
    <w:basedOn w:val="Normal"/>
    <w:rsid w:val="00ED691E"/>
    <w:pPr>
      <w:spacing w:after="0" w:line="240" w:lineRule="auto"/>
      <w:jc w:val="both"/>
      <w:textAlignment w:val="baseline"/>
    </w:pPr>
    <w:rPr>
      <w:color w:val="000000"/>
      <w:kern w:val="1"/>
      <w:lang w:eastAsia="zh-CN"/>
    </w:rPr>
  </w:style>
  <w:style w:type="paragraph" w:customStyle="1" w:styleId="Corpodetexto25">
    <w:name w:val="Corpo de texto 25"/>
    <w:basedOn w:val="Normal"/>
    <w:rsid w:val="00ED691E"/>
    <w:pPr>
      <w:widowControl w:val="0"/>
      <w:spacing w:after="0" w:line="240" w:lineRule="auto"/>
      <w:jc w:val="both"/>
      <w:textAlignment w:val="baseline"/>
    </w:pPr>
    <w:rPr>
      <w:kern w:val="1"/>
      <w:lang w:eastAsia="zh-CN"/>
    </w:rPr>
  </w:style>
  <w:style w:type="table" w:styleId="TabeladeGrade4-nfase3">
    <w:name w:val="Grid Table 4 Accent 3"/>
    <w:basedOn w:val="Tabelanormal"/>
    <w:uiPriority w:val="49"/>
    <w:rsid w:val="00336EB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Corpodetexto26">
    <w:name w:val="Corpo de texto 26"/>
    <w:basedOn w:val="Normal"/>
    <w:rsid w:val="00216CE6"/>
    <w:pPr>
      <w:widowControl w:val="0"/>
      <w:suppressAutoHyphens/>
      <w:spacing w:after="0" w:line="240" w:lineRule="auto"/>
      <w:jc w:val="both"/>
    </w:pPr>
    <w:rPr>
      <w:kern w:val="1"/>
      <w:lang w:eastAsia="zh-CN"/>
    </w:rPr>
  </w:style>
  <w:style w:type="paragraph" w:customStyle="1" w:styleId="Normal2">
    <w:name w:val="Normal 2"/>
    <w:basedOn w:val="Normal"/>
    <w:rsid w:val="002E5910"/>
    <w:pPr>
      <w:keepLines/>
      <w:spacing w:before="120" w:after="0" w:line="240" w:lineRule="auto"/>
      <w:jc w:val="both"/>
      <w:outlineLvl w:val="1"/>
    </w:pPr>
    <w:rPr>
      <w:rFonts w:cs="Arial"/>
      <w:spacing w:val="10"/>
      <w:sz w:val="18"/>
      <w:szCs w:val="18"/>
    </w:rPr>
  </w:style>
  <w:style w:type="paragraph" w:customStyle="1" w:styleId="MNN1">
    <w:name w:val="MNN1"/>
    <w:next w:val="Normal"/>
    <w:uiPriority w:val="99"/>
    <w:rsid w:val="008B0698"/>
    <w:pPr>
      <w:tabs>
        <w:tab w:val="num" w:pos="0"/>
      </w:tabs>
      <w:suppressAutoHyphens/>
    </w:pPr>
    <w:rPr>
      <w:rFonts w:ascii="Times New Roman" w:hAnsi="Times New Roman"/>
      <w:spacing w:val="10"/>
      <w:sz w:val="18"/>
    </w:rPr>
  </w:style>
  <w:style w:type="paragraph" w:customStyle="1" w:styleId="Prefcio1">
    <w:name w:val="Prefácio1"/>
    <w:basedOn w:val="Normal"/>
    <w:rsid w:val="008B0698"/>
    <w:pPr>
      <w:keepLines/>
      <w:spacing w:before="340" w:after="0" w:line="240" w:lineRule="auto"/>
      <w:jc w:val="both"/>
    </w:pPr>
    <w:rPr>
      <w:rFonts w:cs="Arial"/>
      <w:b/>
      <w:bCs/>
      <w:caps/>
      <w:spacing w:val="10"/>
      <w:sz w:val="18"/>
      <w:szCs w:val="18"/>
    </w:rPr>
  </w:style>
  <w:style w:type="paragraph" w:customStyle="1" w:styleId="western1">
    <w:name w:val="western1"/>
    <w:basedOn w:val="Normal"/>
    <w:rsid w:val="00BE5839"/>
    <w:pPr>
      <w:spacing w:before="100" w:beforeAutospacing="1" w:after="0" w:line="363" w:lineRule="atLeast"/>
      <w:jc w:val="both"/>
    </w:pPr>
    <w:rPr>
      <w:rFonts w:cs="Arial"/>
    </w:rPr>
  </w:style>
  <w:style w:type="character" w:styleId="HiperlinkVisitado">
    <w:name w:val="FollowedHyperlink"/>
    <w:uiPriority w:val="99"/>
    <w:semiHidden/>
    <w:unhideWhenUsed/>
    <w:rsid w:val="00017D62"/>
    <w:rPr>
      <w:color w:val="954F72"/>
      <w:u w:val="single"/>
    </w:rPr>
  </w:style>
  <w:style w:type="paragraph" w:customStyle="1" w:styleId="xxxmsonormal">
    <w:name w:val="x_xxmsonormal"/>
    <w:basedOn w:val="Normal"/>
    <w:rsid w:val="00FF4237"/>
    <w:pPr>
      <w:spacing w:before="100" w:beforeAutospacing="1" w:after="100" w:afterAutospacing="1" w:line="240" w:lineRule="auto"/>
    </w:pPr>
    <w:rPr>
      <w:rFonts w:ascii="Times New Roman" w:hAnsi="Times New Roman"/>
      <w:sz w:val="24"/>
      <w:szCs w:val="24"/>
    </w:rPr>
  </w:style>
  <w:style w:type="character" w:customStyle="1" w:styleId="fsize-16">
    <w:name w:val="fsize-16"/>
    <w:basedOn w:val="Fontepargpadro"/>
    <w:rsid w:val="00F93A2E"/>
  </w:style>
  <w:style w:type="character" w:customStyle="1" w:styleId="mark5eb9h4dil">
    <w:name w:val="mark5eb9h4dil"/>
    <w:basedOn w:val="Fontepargpadro"/>
    <w:rsid w:val="003573BF"/>
  </w:style>
  <w:style w:type="character" w:styleId="MenoPendente">
    <w:name w:val="Unresolved Mention"/>
    <w:uiPriority w:val="99"/>
    <w:semiHidden/>
    <w:unhideWhenUsed/>
    <w:rsid w:val="00C14C81"/>
    <w:rPr>
      <w:color w:val="605E5C"/>
      <w:shd w:val="clear" w:color="auto" w:fill="E1DFDD"/>
    </w:rPr>
  </w:style>
  <w:style w:type="character" w:customStyle="1" w:styleId="fontstyle01">
    <w:name w:val="fontstyle01"/>
    <w:rsid w:val="00C14C81"/>
    <w:rPr>
      <w:rFonts w:ascii="ArialMT" w:hAnsi="ArialMT" w:hint="default"/>
      <w:b w:val="0"/>
      <w:bCs w:val="0"/>
      <w:i w:val="0"/>
      <w:iCs w:val="0"/>
      <w:color w:val="000000"/>
      <w:sz w:val="24"/>
      <w:szCs w:val="24"/>
    </w:rPr>
  </w:style>
  <w:style w:type="character" w:customStyle="1" w:styleId="RecuodecorpodetextoChar">
    <w:name w:val="Recuo de corpo de texto Char"/>
    <w:basedOn w:val="Fontepargpadro"/>
    <w:link w:val="Recuodecorpodetexto"/>
    <w:uiPriority w:val="99"/>
    <w:rsid w:val="00BD5C5E"/>
    <w:rPr>
      <w:rFonts w:ascii="Arial" w:hAnsi="Arial"/>
      <w:sz w:val="24"/>
      <w:lang w:eastAsia="zh-CN"/>
    </w:rPr>
  </w:style>
  <w:style w:type="character" w:customStyle="1" w:styleId="Corpodetexto2Char">
    <w:name w:val="Corpo de texto 2 Char"/>
    <w:basedOn w:val="Fontepargpadro"/>
    <w:link w:val="Corpodetexto2"/>
    <w:rsid w:val="00AE1A96"/>
    <w:rPr>
      <w:rFonts w:ascii="Arial" w:hAnsi="Arial"/>
      <w:lang w:eastAsia="zh-CN"/>
    </w:rPr>
  </w:style>
  <w:style w:type="paragraph" w:customStyle="1" w:styleId="Normal1">
    <w:name w:val="Normal1"/>
    <w:rsid w:val="00AB5AB1"/>
    <w:pPr>
      <w:widowControl w:val="0"/>
      <w:suppressAutoHyphens/>
      <w:spacing w:line="100" w:lineRule="atLeast"/>
      <w:textAlignment w:val="baseline"/>
    </w:pPr>
    <w:rPr>
      <w:rFonts w:ascii="Times New Roman" w:eastAsia="Arial Unicode MS" w:hAnsi="Times New Roman" w:cs="Tahoma"/>
      <w:kern w:val="1"/>
      <w:sz w:val="24"/>
      <w:szCs w:val="24"/>
    </w:rPr>
  </w:style>
  <w:style w:type="paragraph" w:customStyle="1" w:styleId="Ttulo10">
    <w:name w:val="Título1"/>
    <w:basedOn w:val="Normal"/>
    <w:next w:val="Corpodetexto"/>
    <w:rsid w:val="00AB5AB1"/>
    <w:pPr>
      <w:keepNext/>
      <w:widowControl w:val="0"/>
      <w:suppressAutoHyphens/>
      <w:spacing w:before="240" w:after="120" w:line="100" w:lineRule="atLeast"/>
      <w:textAlignment w:val="baseline"/>
    </w:pPr>
    <w:rPr>
      <w:rFonts w:eastAsia="MS Mincho" w:cs="Tahoma"/>
      <w:kern w:val="1"/>
    </w:rPr>
  </w:style>
  <w:style w:type="paragraph" w:customStyle="1" w:styleId="ObsAlnea">
    <w:name w:val="Obs Alínea"/>
    <w:basedOn w:val="Normal"/>
    <w:rsid w:val="00AB5AB1"/>
    <w:pPr>
      <w:widowControl w:val="0"/>
      <w:suppressAutoHyphens/>
      <w:spacing w:after="0" w:line="100" w:lineRule="atLeast"/>
      <w:ind w:left="1680" w:hanging="680"/>
      <w:textAlignment w:val="baseline"/>
    </w:pPr>
    <w:rPr>
      <w:rFonts w:ascii="Monospaced" w:hAnsi="Monospaced"/>
      <w:kern w:val="1"/>
      <w:sz w:val="24"/>
    </w:rPr>
  </w:style>
  <w:style w:type="character" w:customStyle="1" w:styleId="Hiperlink">
    <w:name w:val="Hiperlink"/>
    <w:rsid w:val="00AB5AB1"/>
    <w:rPr>
      <w:color w:val="0000FF"/>
      <w:u w:val="single"/>
    </w:rPr>
  </w:style>
  <w:style w:type="paragraph" w:customStyle="1" w:styleId="Recuodecorpodetexto21">
    <w:name w:val="Recuo de corpo de texto 21"/>
    <w:basedOn w:val="Normal"/>
    <w:rsid w:val="00AB5AB1"/>
    <w:pPr>
      <w:suppressAutoHyphens/>
      <w:spacing w:after="0" w:line="240" w:lineRule="auto"/>
      <w:ind w:left="142"/>
    </w:pPr>
    <w:rPr>
      <w:color w:val="0000FF"/>
    </w:rPr>
  </w:style>
  <w:style w:type="character" w:customStyle="1" w:styleId="RodapChar">
    <w:name w:val="Rodapé Char"/>
    <w:link w:val="Rodap"/>
    <w:uiPriority w:val="99"/>
    <w:rsid w:val="00AB5AB1"/>
    <w:rPr>
      <w:rFonts w:ascii="Courier New" w:hAnsi="Courier New"/>
      <w:b/>
      <w:sz w:val="24"/>
      <w:lang w:eastAsia="zh-CN"/>
    </w:rPr>
  </w:style>
  <w:style w:type="paragraph" w:customStyle="1" w:styleId="listparagraph">
    <w:name w:val="listparagraph"/>
    <w:basedOn w:val="Normal"/>
    <w:rsid w:val="00AB5AB1"/>
    <w:pPr>
      <w:spacing w:before="100" w:beforeAutospacing="1" w:after="100" w:afterAutospacing="1" w:line="240" w:lineRule="auto"/>
    </w:pPr>
    <w:rPr>
      <w:rFonts w:ascii="Times New Roman" w:hAnsi="Times New Roman"/>
      <w:sz w:val="24"/>
      <w:szCs w:val="24"/>
    </w:rPr>
  </w:style>
  <w:style w:type="paragraph" w:customStyle="1" w:styleId="resto">
    <w:name w:val="resto"/>
    <w:basedOn w:val="Normal"/>
    <w:rsid w:val="00AB5AB1"/>
    <w:pPr>
      <w:spacing w:after="0" w:line="240" w:lineRule="auto"/>
      <w:jc w:val="both"/>
    </w:pPr>
    <w:rPr>
      <w:rFonts w:ascii="Century Gothic" w:hAnsi="Century Gothic"/>
      <w:sz w:val="22"/>
    </w:rPr>
  </w:style>
  <w:style w:type="character" w:customStyle="1" w:styleId="CorpodetextoChar">
    <w:name w:val="Corpo de texto Char"/>
    <w:link w:val="Corpodetexto"/>
    <w:rsid w:val="00AB5AB1"/>
    <w:rPr>
      <w:rFonts w:ascii="Arial" w:hAnsi="Arial"/>
      <w:i/>
      <w:color w:val="FF0000"/>
      <w:lang w:eastAsia="zh-CN"/>
    </w:rPr>
  </w:style>
  <w:style w:type="paragraph" w:customStyle="1" w:styleId="Concluso">
    <w:name w:val="Conclusão"/>
    <w:basedOn w:val="Normal"/>
    <w:link w:val="ConclusoChar"/>
    <w:qFormat/>
    <w:rsid w:val="00AB5AB1"/>
    <w:pPr>
      <w:spacing w:after="240" w:line="240" w:lineRule="auto"/>
      <w:ind w:firstLine="709"/>
      <w:jc w:val="both"/>
    </w:pPr>
    <w:rPr>
      <w:rFonts w:eastAsia="Calibri"/>
      <w:kern w:val="2"/>
      <w:sz w:val="22"/>
      <w:szCs w:val="22"/>
      <w:lang w:eastAsia="en-US"/>
    </w:rPr>
  </w:style>
  <w:style w:type="character" w:customStyle="1" w:styleId="ConclusoChar">
    <w:name w:val="Conclusão Char"/>
    <w:link w:val="Concluso"/>
    <w:rsid w:val="00AB5AB1"/>
    <w:rPr>
      <w:rFonts w:eastAsia="Calibri"/>
      <w:kern w:val="2"/>
      <w:sz w:val="22"/>
      <w:szCs w:val="22"/>
      <w:lang w:eastAsia="en-US"/>
    </w:rPr>
  </w:style>
  <w:style w:type="table" w:customStyle="1" w:styleId="Tabelacomgrade1">
    <w:name w:val="Tabela com grade1"/>
    <w:rsid w:val="00AB5AB1"/>
    <w:rPr>
      <w:kern w:val="2"/>
      <w:sz w:val="22"/>
      <w:szCs w:val="22"/>
    </w:rPr>
    <w:tblPr>
      <w:tblCellMar>
        <w:top w:w="0" w:type="dxa"/>
        <w:left w:w="0" w:type="dxa"/>
        <w:bottom w:w="0" w:type="dxa"/>
        <w:right w:w="0" w:type="dxa"/>
      </w:tblCellMar>
    </w:tblPr>
  </w:style>
  <w:style w:type="character" w:customStyle="1" w:styleId="ui-provider">
    <w:name w:val="ui-provider"/>
    <w:basedOn w:val="Fontepargpadro"/>
    <w:rsid w:val="00AB5AB1"/>
  </w:style>
  <w:style w:type="character" w:styleId="TextodoEspaoReservado">
    <w:name w:val="Placeholder Text"/>
    <w:basedOn w:val="Fontepargpadro"/>
    <w:uiPriority w:val="99"/>
    <w:semiHidden/>
    <w:rsid w:val="00AB5AB1"/>
    <w:rPr>
      <w:color w:val="666666"/>
    </w:rPr>
  </w:style>
  <w:style w:type="paragraph" w:customStyle="1" w:styleId="msonormal0">
    <w:name w:val="msonormal"/>
    <w:basedOn w:val="Normal"/>
    <w:rsid w:val="00AB5AB1"/>
    <w:pPr>
      <w:spacing w:before="100" w:beforeAutospacing="1" w:after="100" w:afterAutospacing="1" w:line="240" w:lineRule="auto"/>
    </w:pPr>
    <w:rPr>
      <w:rFonts w:ascii="Times New Roman" w:hAnsi="Times New Roman"/>
      <w:sz w:val="24"/>
      <w:szCs w:val="24"/>
    </w:rPr>
  </w:style>
  <w:style w:type="paragraph" w:customStyle="1" w:styleId="xl596">
    <w:name w:val="xl596"/>
    <w:basedOn w:val="Normal"/>
    <w:rsid w:val="00AB5AB1"/>
    <w:pPr>
      <w:spacing w:before="100" w:beforeAutospacing="1" w:after="100" w:afterAutospacing="1" w:line="240" w:lineRule="auto"/>
      <w:textAlignment w:val="center"/>
    </w:pPr>
    <w:rPr>
      <w:rFonts w:ascii="Times New Roman" w:hAnsi="Times New Roman"/>
      <w:sz w:val="24"/>
      <w:szCs w:val="24"/>
    </w:rPr>
  </w:style>
  <w:style w:type="paragraph" w:customStyle="1" w:styleId="xl597">
    <w:name w:val="xl597"/>
    <w:basedOn w:val="Normal"/>
    <w:rsid w:val="00AB5AB1"/>
    <w:pPr>
      <w:pBdr>
        <w:bottom w:val="single" w:sz="4" w:space="0" w:color="auto"/>
        <w:right w:val="single" w:sz="4" w:space="0" w:color="auto"/>
      </w:pBdr>
      <w:spacing w:before="100" w:beforeAutospacing="1" w:after="100" w:afterAutospacing="1" w:line="240" w:lineRule="auto"/>
    </w:pPr>
    <w:rPr>
      <w:rFonts w:cs="Calibri"/>
      <w:color w:val="000000"/>
      <w:sz w:val="24"/>
      <w:szCs w:val="24"/>
    </w:rPr>
  </w:style>
  <w:style w:type="paragraph" w:customStyle="1" w:styleId="xl598">
    <w:name w:val="xl598"/>
    <w:basedOn w:val="Normal"/>
    <w:rsid w:val="00AB5A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cs="Calibri"/>
      <w:color w:val="000000"/>
      <w:sz w:val="24"/>
      <w:szCs w:val="24"/>
    </w:rPr>
  </w:style>
  <w:style w:type="paragraph" w:customStyle="1" w:styleId="xl599">
    <w:name w:val="xl599"/>
    <w:basedOn w:val="Normal"/>
    <w:rsid w:val="00AB5AB1"/>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cs="Calibri"/>
      <w:color w:val="000000"/>
      <w:sz w:val="24"/>
      <w:szCs w:val="24"/>
    </w:rPr>
  </w:style>
  <w:style w:type="paragraph" w:customStyle="1" w:styleId="xl600">
    <w:name w:val="xl600"/>
    <w:basedOn w:val="Normal"/>
    <w:rsid w:val="00AB5AB1"/>
    <w:pPr>
      <w:pBdr>
        <w:bottom w:val="single" w:sz="4" w:space="0" w:color="auto"/>
        <w:right w:val="single" w:sz="4" w:space="0" w:color="auto"/>
      </w:pBdr>
      <w:spacing w:before="100" w:beforeAutospacing="1" w:after="100" w:afterAutospacing="1" w:line="240" w:lineRule="auto"/>
      <w:jc w:val="center"/>
    </w:pPr>
    <w:rPr>
      <w:rFonts w:cs="Calibri"/>
      <w:color w:val="000000"/>
      <w:sz w:val="24"/>
      <w:szCs w:val="24"/>
    </w:rPr>
  </w:style>
  <w:style w:type="paragraph" w:customStyle="1" w:styleId="xl601">
    <w:name w:val="xl601"/>
    <w:basedOn w:val="Normal"/>
    <w:rsid w:val="00AB5AB1"/>
    <w:pPr>
      <w:spacing w:before="100" w:beforeAutospacing="1" w:after="100" w:afterAutospacing="1" w:line="240" w:lineRule="auto"/>
      <w:jc w:val="center"/>
    </w:pPr>
    <w:rPr>
      <w:rFonts w:ascii="Times New Roman" w:hAnsi="Times New Roman"/>
      <w:sz w:val="24"/>
      <w:szCs w:val="24"/>
    </w:rPr>
  </w:style>
  <w:style w:type="paragraph" w:customStyle="1" w:styleId="xl602">
    <w:name w:val="xl602"/>
    <w:basedOn w:val="Normal"/>
    <w:rsid w:val="00AB5AB1"/>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cs="Calibri"/>
      <w:b/>
      <w:bCs/>
      <w:color w:val="000000"/>
      <w:sz w:val="24"/>
      <w:szCs w:val="24"/>
    </w:rPr>
  </w:style>
  <w:style w:type="paragraph" w:customStyle="1" w:styleId="xl603">
    <w:name w:val="xl603"/>
    <w:basedOn w:val="Normal"/>
    <w:rsid w:val="00AB5AB1"/>
    <w:pPr>
      <w:pBdr>
        <w:left w:val="single" w:sz="4" w:space="0" w:color="auto"/>
        <w:bottom w:val="single" w:sz="4" w:space="0" w:color="auto"/>
        <w:right w:val="single" w:sz="4" w:space="0" w:color="auto"/>
      </w:pBdr>
      <w:spacing w:before="100" w:beforeAutospacing="1" w:after="100" w:afterAutospacing="1" w:line="240" w:lineRule="auto"/>
      <w:jc w:val="center"/>
    </w:pPr>
    <w:rPr>
      <w:rFonts w:cs="Calibri"/>
      <w:color w:val="000000"/>
      <w:sz w:val="24"/>
      <w:szCs w:val="24"/>
    </w:rPr>
  </w:style>
  <w:style w:type="character" w:customStyle="1" w:styleId="fontstyle21">
    <w:name w:val="fontstyle21"/>
    <w:basedOn w:val="Fontepargpadro"/>
    <w:rsid w:val="00DB2F42"/>
    <w:rPr>
      <w:rFonts w:ascii="MSGothic" w:hAnsi="MSGothic" w:hint="default"/>
      <w:b w:val="0"/>
      <w:bCs w:val="0"/>
      <w:i w:val="0"/>
      <w:iCs w:val="0"/>
      <w:color w:val="000000"/>
      <w:sz w:val="40"/>
      <w:szCs w:val="40"/>
    </w:rPr>
  </w:style>
  <w:style w:type="character" w:customStyle="1" w:styleId="fontstyle31">
    <w:name w:val="fontstyle31"/>
    <w:basedOn w:val="Fontepargpadro"/>
    <w:rsid w:val="00DB2F42"/>
    <w:rPr>
      <w:rFonts w:ascii="Helvetica-Oblique" w:hAnsi="Helvetica-Oblique" w:hint="default"/>
      <w:b w:val="0"/>
      <w:bCs w:val="0"/>
      <w:i/>
      <w:iCs/>
      <w:color w:val="000000"/>
      <w:sz w:val="24"/>
      <w:szCs w:val="24"/>
    </w:rPr>
  </w:style>
  <w:style w:type="paragraph" w:styleId="Remissivo1">
    <w:name w:val="index 1"/>
    <w:basedOn w:val="Normal"/>
    <w:next w:val="Normal"/>
    <w:autoRedefine/>
    <w:uiPriority w:val="99"/>
    <w:semiHidden/>
    <w:unhideWhenUsed/>
    <w:rsid w:val="00913E55"/>
    <w:pPr>
      <w:spacing w:after="0" w:line="240" w:lineRule="auto"/>
      <w:ind w:left="200" w:hanging="200"/>
    </w:pPr>
  </w:style>
  <w:style w:type="character" w:styleId="Hiperlinkinteligente">
    <w:name w:val="Smart Hyperlink"/>
    <w:basedOn w:val="Fontepargpadro"/>
    <w:uiPriority w:val="99"/>
    <w:semiHidden/>
    <w:unhideWhenUsed/>
    <w:rsid w:val="000C1B30"/>
    <w:rPr>
      <w:u w:val="dotted"/>
    </w:rPr>
  </w:style>
  <w:style w:type="numbering" w:customStyle="1" w:styleId="Estilo1">
    <w:name w:val="Estilo1"/>
    <w:uiPriority w:val="99"/>
    <w:rsid w:val="00556CAD"/>
    <w:pPr>
      <w:numPr>
        <w:numId w:val="45"/>
      </w:numPr>
    </w:pPr>
  </w:style>
  <w:style w:type="paragraph" w:customStyle="1" w:styleId="xl65">
    <w:name w:val="xl65"/>
    <w:basedOn w:val="Normal"/>
    <w:rsid w:val="005E447C"/>
    <w:pPr>
      <w:spacing w:before="100" w:beforeAutospacing="1" w:after="100" w:afterAutospacing="1" w:line="240" w:lineRule="auto"/>
    </w:pPr>
    <w:rPr>
      <w:rFonts w:ascii="Times New Roman" w:hAnsi="Times New Roman"/>
      <w:sz w:val="24"/>
      <w:szCs w:val="24"/>
    </w:rPr>
  </w:style>
  <w:style w:type="paragraph" w:customStyle="1" w:styleId="xl66">
    <w:name w:val="xl66"/>
    <w:basedOn w:val="Normal"/>
    <w:rsid w:val="005E447C"/>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cs="Arial"/>
      <w:color w:val="000000"/>
      <w:sz w:val="20"/>
      <w:szCs w:val="20"/>
    </w:rPr>
  </w:style>
  <w:style w:type="paragraph" w:customStyle="1" w:styleId="xl67">
    <w:name w:val="xl67"/>
    <w:basedOn w:val="Normal"/>
    <w:rsid w:val="005E447C"/>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cs="Arial"/>
      <w:color w:val="000000"/>
      <w:sz w:val="20"/>
      <w:szCs w:val="20"/>
    </w:rPr>
  </w:style>
  <w:style w:type="paragraph" w:customStyle="1" w:styleId="xl68">
    <w:name w:val="xl68"/>
    <w:basedOn w:val="Normal"/>
    <w:rsid w:val="005E447C"/>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cs="Arial"/>
      <w:color w:val="000000"/>
      <w:sz w:val="20"/>
      <w:szCs w:val="20"/>
    </w:rPr>
  </w:style>
  <w:style w:type="paragraph" w:customStyle="1" w:styleId="xl69">
    <w:name w:val="xl69"/>
    <w:basedOn w:val="Normal"/>
    <w:rsid w:val="005E447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cs="Arial"/>
      <w:color w:val="000000"/>
      <w:sz w:val="20"/>
      <w:szCs w:val="20"/>
    </w:rPr>
  </w:style>
  <w:style w:type="paragraph" w:customStyle="1" w:styleId="xl70">
    <w:name w:val="xl70"/>
    <w:basedOn w:val="Normal"/>
    <w:rsid w:val="005E447C"/>
    <w:pPr>
      <w:pBdr>
        <w:bottom w:val="single" w:sz="8" w:space="0" w:color="auto"/>
        <w:right w:val="single" w:sz="8" w:space="0" w:color="auto"/>
      </w:pBdr>
      <w:spacing w:before="100" w:beforeAutospacing="1" w:after="100" w:afterAutospacing="1" w:line="240" w:lineRule="auto"/>
      <w:jc w:val="center"/>
      <w:textAlignment w:val="center"/>
    </w:pPr>
    <w:rPr>
      <w:rFonts w:cs="Arial"/>
      <w:color w:val="000000"/>
      <w:sz w:val="20"/>
      <w:szCs w:val="20"/>
    </w:rPr>
  </w:style>
  <w:style w:type="paragraph" w:customStyle="1" w:styleId="xl71">
    <w:name w:val="xl71"/>
    <w:basedOn w:val="Normal"/>
    <w:rsid w:val="005E447C"/>
    <w:pPr>
      <w:pBdr>
        <w:bottom w:val="single" w:sz="8" w:space="0" w:color="auto"/>
        <w:right w:val="single" w:sz="8" w:space="0" w:color="auto"/>
      </w:pBdr>
      <w:spacing w:before="100" w:beforeAutospacing="1" w:after="100" w:afterAutospacing="1" w:line="240" w:lineRule="auto"/>
      <w:textAlignment w:val="center"/>
    </w:pPr>
    <w:rPr>
      <w:rFonts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87447">
      <w:bodyDiv w:val="1"/>
      <w:marLeft w:val="0"/>
      <w:marRight w:val="0"/>
      <w:marTop w:val="0"/>
      <w:marBottom w:val="0"/>
      <w:divBdr>
        <w:top w:val="none" w:sz="0" w:space="0" w:color="auto"/>
        <w:left w:val="none" w:sz="0" w:space="0" w:color="auto"/>
        <w:bottom w:val="none" w:sz="0" w:space="0" w:color="auto"/>
        <w:right w:val="none" w:sz="0" w:space="0" w:color="auto"/>
      </w:divBdr>
    </w:div>
    <w:div w:id="116948266">
      <w:bodyDiv w:val="1"/>
      <w:marLeft w:val="0"/>
      <w:marRight w:val="0"/>
      <w:marTop w:val="0"/>
      <w:marBottom w:val="0"/>
      <w:divBdr>
        <w:top w:val="none" w:sz="0" w:space="0" w:color="auto"/>
        <w:left w:val="none" w:sz="0" w:space="0" w:color="auto"/>
        <w:bottom w:val="none" w:sz="0" w:space="0" w:color="auto"/>
        <w:right w:val="none" w:sz="0" w:space="0" w:color="auto"/>
      </w:divBdr>
    </w:div>
    <w:div w:id="184447000">
      <w:bodyDiv w:val="1"/>
      <w:marLeft w:val="0"/>
      <w:marRight w:val="0"/>
      <w:marTop w:val="0"/>
      <w:marBottom w:val="0"/>
      <w:divBdr>
        <w:top w:val="none" w:sz="0" w:space="0" w:color="auto"/>
        <w:left w:val="none" w:sz="0" w:space="0" w:color="auto"/>
        <w:bottom w:val="none" w:sz="0" w:space="0" w:color="auto"/>
        <w:right w:val="none" w:sz="0" w:space="0" w:color="auto"/>
      </w:divBdr>
    </w:div>
    <w:div w:id="204611166">
      <w:bodyDiv w:val="1"/>
      <w:marLeft w:val="0"/>
      <w:marRight w:val="0"/>
      <w:marTop w:val="0"/>
      <w:marBottom w:val="0"/>
      <w:divBdr>
        <w:top w:val="none" w:sz="0" w:space="0" w:color="auto"/>
        <w:left w:val="none" w:sz="0" w:space="0" w:color="auto"/>
        <w:bottom w:val="none" w:sz="0" w:space="0" w:color="auto"/>
        <w:right w:val="none" w:sz="0" w:space="0" w:color="auto"/>
      </w:divBdr>
    </w:div>
    <w:div w:id="225335942">
      <w:bodyDiv w:val="1"/>
      <w:marLeft w:val="0"/>
      <w:marRight w:val="0"/>
      <w:marTop w:val="0"/>
      <w:marBottom w:val="0"/>
      <w:divBdr>
        <w:top w:val="none" w:sz="0" w:space="0" w:color="auto"/>
        <w:left w:val="none" w:sz="0" w:space="0" w:color="auto"/>
        <w:bottom w:val="none" w:sz="0" w:space="0" w:color="auto"/>
        <w:right w:val="none" w:sz="0" w:space="0" w:color="auto"/>
      </w:divBdr>
    </w:div>
    <w:div w:id="272369875">
      <w:bodyDiv w:val="1"/>
      <w:marLeft w:val="0"/>
      <w:marRight w:val="0"/>
      <w:marTop w:val="0"/>
      <w:marBottom w:val="0"/>
      <w:divBdr>
        <w:top w:val="none" w:sz="0" w:space="0" w:color="auto"/>
        <w:left w:val="none" w:sz="0" w:space="0" w:color="auto"/>
        <w:bottom w:val="none" w:sz="0" w:space="0" w:color="auto"/>
        <w:right w:val="none" w:sz="0" w:space="0" w:color="auto"/>
      </w:divBdr>
    </w:div>
    <w:div w:id="273096897">
      <w:bodyDiv w:val="1"/>
      <w:marLeft w:val="0"/>
      <w:marRight w:val="0"/>
      <w:marTop w:val="0"/>
      <w:marBottom w:val="0"/>
      <w:divBdr>
        <w:top w:val="none" w:sz="0" w:space="0" w:color="auto"/>
        <w:left w:val="none" w:sz="0" w:space="0" w:color="auto"/>
        <w:bottom w:val="none" w:sz="0" w:space="0" w:color="auto"/>
        <w:right w:val="none" w:sz="0" w:space="0" w:color="auto"/>
      </w:divBdr>
    </w:div>
    <w:div w:id="300355294">
      <w:bodyDiv w:val="1"/>
      <w:marLeft w:val="0"/>
      <w:marRight w:val="0"/>
      <w:marTop w:val="0"/>
      <w:marBottom w:val="0"/>
      <w:divBdr>
        <w:top w:val="none" w:sz="0" w:space="0" w:color="auto"/>
        <w:left w:val="none" w:sz="0" w:space="0" w:color="auto"/>
        <w:bottom w:val="none" w:sz="0" w:space="0" w:color="auto"/>
        <w:right w:val="none" w:sz="0" w:space="0" w:color="auto"/>
      </w:divBdr>
    </w:div>
    <w:div w:id="312175577">
      <w:bodyDiv w:val="1"/>
      <w:marLeft w:val="0"/>
      <w:marRight w:val="0"/>
      <w:marTop w:val="0"/>
      <w:marBottom w:val="0"/>
      <w:divBdr>
        <w:top w:val="none" w:sz="0" w:space="0" w:color="auto"/>
        <w:left w:val="none" w:sz="0" w:space="0" w:color="auto"/>
        <w:bottom w:val="none" w:sz="0" w:space="0" w:color="auto"/>
        <w:right w:val="none" w:sz="0" w:space="0" w:color="auto"/>
      </w:divBdr>
    </w:div>
    <w:div w:id="344016360">
      <w:bodyDiv w:val="1"/>
      <w:marLeft w:val="0"/>
      <w:marRight w:val="0"/>
      <w:marTop w:val="0"/>
      <w:marBottom w:val="0"/>
      <w:divBdr>
        <w:top w:val="none" w:sz="0" w:space="0" w:color="auto"/>
        <w:left w:val="none" w:sz="0" w:space="0" w:color="auto"/>
        <w:bottom w:val="none" w:sz="0" w:space="0" w:color="auto"/>
        <w:right w:val="none" w:sz="0" w:space="0" w:color="auto"/>
      </w:divBdr>
    </w:div>
    <w:div w:id="356005978">
      <w:bodyDiv w:val="1"/>
      <w:marLeft w:val="0"/>
      <w:marRight w:val="0"/>
      <w:marTop w:val="0"/>
      <w:marBottom w:val="0"/>
      <w:divBdr>
        <w:top w:val="none" w:sz="0" w:space="0" w:color="auto"/>
        <w:left w:val="none" w:sz="0" w:space="0" w:color="auto"/>
        <w:bottom w:val="none" w:sz="0" w:space="0" w:color="auto"/>
        <w:right w:val="none" w:sz="0" w:space="0" w:color="auto"/>
      </w:divBdr>
    </w:div>
    <w:div w:id="440537127">
      <w:bodyDiv w:val="1"/>
      <w:marLeft w:val="0"/>
      <w:marRight w:val="0"/>
      <w:marTop w:val="0"/>
      <w:marBottom w:val="0"/>
      <w:divBdr>
        <w:top w:val="none" w:sz="0" w:space="0" w:color="auto"/>
        <w:left w:val="none" w:sz="0" w:space="0" w:color="auto"/>
        <w:bottom w:val="none" w:sz="0" w:space="0" w:color="auto"/>
        <w:right w:val="none" w:sz="0" w:space="0" w:color="auto"/>
      </w:divBdr>
    </w:div>
    <w:div w:id="454561636">
      <w:bodyDiv w:val="1"/>
      <w:marLeft w:val="0"/>
      <w:marRight w:val="0"/>
      <w:marTop w:val="0"/>
      <w:marBottom w:val="0"/>
      <w:divBdr>
        <w:top w:val="none" w:sz="0" w:space="0" w:color="auto"/>
        <w:left w:val="none" w:sz="0" w:space="0" w:color="auto"/>
        <w:bottom w:val="none" w:sz="0" w:space="0" w:color="auto"/>
        <w:right w:val="none" w:sz="0" w:space="0" w:color="auto"/>
      </w:divBdr>
    </w:div>
    <w:div w:id="476534447">
      <w:bodyDiv w:val="1"/>
      <w:marLeft w:val="0"/>
      <w:marRight w:val="0"/>
      <w:marTop w:val="0"/>
      <w:marBottom w:val="0"/>
      <w:divBdr>
        <w:top w:val="none" w:sz="0" w:space="0" w:color="auto"/>
        <w:left w:val="none" w:sz="0" w:space="0" w:color="auto"/>
        <w:bottom w:val="none" w:sz="0" w:space="0" w:color="auto"/>
        <w:right w:val="none" w:sz="0" w:space="0" w:color="auto"/>
      </w:divBdr>
    </w:div>
    <w:div w:id="482350983">
      <w:bodyDiv w:val="1"/>
      <w:marLeft w:val="0"/>
      <w:marRight w:val="0"/>
      <w:marTop w:val="0"/>
      <w:marBottom w:val="0"/>
      <w:divBdr>
        <w:top w:val="none" w:sz="0" w:space="0" w:color="auto"/>
        <w:left w:val="none" w:sz="0" w:space="0" w:color="auto"/>
        <w:bottom w:val="none" w:sz="0" w:space="0" w:color="auto"/>
        <w:right w:val="none" w:sz="0" w:space="0" w:color="auto"/>
      </w:divBdr>
    </w:div>
    <w:div w:id="544174139">
      <w:bodyDiv w:val="1"/>
      <w:marLeft w:val="0"/>
      <w:marRight w:val="0"/>
      <w:marTop w:val="0"/>
      <w:marBottom w:val="0"/>
      <w:divBdr>
        <w:top w:val="none" w:sz="0" w:space="0" w:color="auto"/>
        <w:left w:val="none" w:sz="0" w:space="0" w:color="auto"/>
        <w:bottom w:val="none" w:sz="0" w:space="0" w:color="auto"/>
        <w:right w:val="none" w:sz="0" w:space="0" w:color="auto"/>
      </w:divBdr>
    </w:div>
    <w:div w:id="560605825">
      <w:bodyDiv w:val="1"/>
      <w:marLeft w:val="0"/>
      <w:marRight w:val="0"/>
      <w:marTop w:val="0"/>
      <w:marBottom w:val="0"/>
      <w:divBdr>
        <w:top w:val="none" w:sz="0" w:space="0" w:color="auto"/>
        <w:left w:val="none" w:sz="0" w:space="0" w:color="auto"/>
        <w:bottom w:val="none" w:sz="0" w:space="0" w:color="auto"/>
        <w:right w:val="none" w:sz="0" w:space="0" w:color="auto"/>
      </w:divBdr>
    </w:div>
    <w:div w:id="592979525">
      <w:bodyDiv w:val="1"/>
      <w:marLeft w:val="0"/>
      <w:marRight w:val="0"/>
      <w:marTop w:val="0"/>
      <w:marBottom w:val="0"/>
      <w:divBdr>
        <w:top w:val="none" w:sz="0" w:space="0" w:color="auto"/>
        <w:left w:val="none" w:sz="0" w:space="0" w:color="auto"/>
        <w:bottom w:val="none" w:sz="0" w:space="0" w:color="auto"/>
        <w:right w:val="none" w:sz="0" w:space="0" w:color="auto"/>
      </w:divBdr>
    </w:div>
    <w:div w:id="608857410">
      <w:bodyDiv w:val="1"/>
      <w:marLeft w:val="0"/>
      <w:marRight w:val="0"/>
      <w:marTop w:val="0"/>
      <w:marBottom w:val="0"/>
      <w:divBdr>
        <w:top w:val="none" w:sz="0" w:space="0" w:color="auto"/>
        <w:left w:val="none" w:sz="0" w:space="0" w:color="auto"/>
        <w:bottom w:val="none" w:sz="0" w:space="0" w:color="auto"/>
        <w:right w:val="none" w:sz="0" w:space="0" w:color="auto"/>
      </w:divBdr>
    </w:div>
    <w:div w:id="621885978">
      <w:bodyDiv w:val="1"/>
      <w:marLeft w:val="0"/>
      <w:marRight w:val="0"/>
      <w:marTop w:val="0"/>
      <w:marBottom w:val="0"/>
      <w:divBdr>
        <w:top w:val="none" w:sz="0" w:space="0" w:color="auto"/>
        <w:left w:val="none" w:sz="0" w:space="0" w:color="auto"/>
        <w:bottom w:val="none" w:sz="0" w:space="0" w:color="auto"/>
        <w:right w:val="none" w:sz="0" w:space="0" w:color="auto"/>
      </w:divBdr>
    </w:div>
    <w:div w:id="668295409">
      <w:bodyDiv w:val="1"/>
      <w:marLeft w:val="0"/>
      <w:marRight w:val="0"/>
      <w:marTop w:val="0"/>
      <w:marBottom w:val="0"/>
      <w:divBdr>
        <w:top w:val="none" w:sz="0" w:space="0" w:color="auto"/>
        <w:left w:val="none" w:sz="0" w:space="0" w:color="auto"/>
        <w:bottom w:val="none" w:sz="0" w:space="0" w:color="auto"/>
        <w:right w:val="none" w:sz="0" w:space="0" w:color="auto"/>
      </w:divBdr>
    </w:div>
    <w:div w:id="684134373">
      <w:bodyDiv w:val="1"/>
      <w:marLeft w:val="0"/>
      <w:marRight w:val="0"/>
      <w:marTop w:val="0"/>
      <w:marBottom w:val="0"/>
      <w:divBdr>
        <w:top w:val="none" w:sz="0" w:space="0" w:color="auto"/>
        <w:left w:val="none" w:sz="0" w:space="0" w:color="auto"/>
        <w:bottom w:val="none" w:sz="0" w:space="0" w:color="auto"/>
        <w:right w:val="none" w:sz="0" w:space="0" w:color="auto"/>
      </w:divBdr>
    </w:div>
    <w:div w:id="728768669">
      <w:bodyDiv w:val="1"/>
      <w:marLeft w:val="0"/>
      <w:marRight w:val="0"/>
      <w:marTop w:val="0"/>
      <w:marBottom w:val="0"/>
      <w:divBdr>
        <w:top w:val="none" w:sz="0" w:space="0" w:color="auto"/>
        <w:left w:val="none" w:sz="0" w:space="0" w:color="auto"/>
        <w:bottom w:val="none" w:sz="0" w:space="0" w:color="auto"/>
        <w:right w:val="none" w:sz="0" w:space="0" w:color="auto"/>
      </w:divBdr>
    </w:div>
    <w:div w:id="733357208">
      <w:bodyDiv w:val="1"/>
      <w:marLeft w:val="0"/>
      <w:marRight w:val="0"/>
      <w:marTop w:val="0"/>
      <w:marBottom w:val="0"/>
      <w:divBdr>
        <w:top w:val="none" w:sz="0" w:space="0" w:color="auto"/>
        <w:left w:val="none" w:sz="0" w:space="0" w:color="auto"/>
        <w:bottom w:val="none" w:sz="0" w:space="0" w:color="auto"/>
        <w:right w:val="none" w:sz="0" w:space="0" w:color="auto"/>
      </w:divBdr>
    </w:div>
    <w:div w:id="763185400">
      <w:bodyDiv w:val="1"/>
      <w:marLeft w:val="0"/>
      <w:marRight w:val="0"/>
      <w:marTop w:val="0"/>
      <w:marBottom w:val="0"/>
      <w:divBdr>
        <w:top w:val="none" w:sz="0" w:space="0" w:color="auto"/>
        <w:left w:val="none" w:sz="0" w:space="0" w:color="auto"/>
        <w:bottom w:val="none" w:sz="0" w:space="0" w:color="auto"/>
        <w:right w:val="none" w:sz="0" w:space="0" w:color="auto"/>
      </w:divBdr>
    </w:div>
    <w:div w:id="791555573">
      <w:bodyDiv w:val="1"/>
      <w:marLeft w:val="0"/>
      <w:marRight w:val="0"/>
      <w:marTop w:val="0"/>
      <w:marBottom w:val="0"/>
      <w:divBdr>
        <w:top w:val="none" w:sz="0" w:space="0" w:color="auto"/>
        <w:left w:val="none" w:sz="0" w:space="0" w:color="auto"/>
        <w:bottom w:val="none" w:sz="0" w:space="0" w:color="auto"/>
        <w:right w:val="none" w:sz="0" w:space="0" w:color="auto"/>
      </w:divBdr>
    </w:div>
    <w:div w:id="806584287">
      <w:bodyDiv w:val="1"/>
      <w:marLeft w:val="0"/>
      <w:marRight w:val="0"/>
      <w:marTop w:val="0"/>
      <w:marBottom w:val="0"/>
      <w:divBdr>
        <w:top w:val="none" w:sz="0" w:space="0" w:color="auto"/>
        <w:left w:val="none" w:sz="0" w:space="0" w:color="auto"/>
        <w:bottom w:val="none" w:sz="0" w:space="0" w:color="auto"/>
        <w:right w:val="none" w:sz="0" w:space="0" w:color="auto"/>
      </w:divBdr>
    </w:div>
    <w:div w:id="824975536">
      <w:bodyDiv w:val="1"/>
      <w:marLeft w:val="0"/>
      <w:marRight w:val="0"/>
      <w:marTop w:val="0"/>
      <w:marBottom w:val="0"/>
      <w:divBdr>
        <w:top w:val="none" w:sz="0" w:space="0" w:color="auto"/>
        <w:left w:val="none" w:sz="0" w:space="0" w:color="auto"/>
        <w:bottom w:val="none" w:sz="0" w:space="0" w:color="auto"/>
        <w:right w:val="none" w:sz="0" w:space="0" w:color="auto"/>
      </w:divBdr>
    </w:div>
    <w:div w:id="852574201">
      <w:bodyDiv w:val="1"/>
      <w:marLeft w:val="0"/>
      <w:marRight w:val="0"/>
      <w:marTop w:val="0"/>
      <w:marBottom w:val="0"/>
      <w:divBdr>
        <w:top w:val="none" w:sz="0" w:space="0" w:color="auto"/>
        <w:left w:val="none" w:sz="0" w:space="0" w:color="auto"/>
        <w:bottom w:val="none" w:sz="0" w:space="0" w:color="auto"/>
        <w:right w:val="none" w:sz="0" w:space="0" w:color="auto"/>
      </w:divBdr>
    </w:div>
    <w:div w:id="911743468">
      <w:bodyDiv w:val="1"/>
      <w:marLeft w:val="0"/>
      <w:marRight w:val="0"/>
      <w:marTop w:val="0"/>
      <w:marBottom w:val="0"/>
      <w:divBdr>
        <w:top w:val="none" w:sz="0" w:space="0" w:color="auto"/>
        <w:left w:val="none" w:sz="0" w:space="0" w:color="auto"/>
        <w:bottom w:val="none" w:sz="0" w:space="0" w:color="auto"/>
        <w:right w:val="none" w:sz="0" w:space="0" w:color="auto"/>
      </w:divBdr>
    </w:div>
    <w:div w:id="955454072">
      <w:bodyDiv w:val="1"/>
      <w:marLeft w:val="0"/>
      <w:marRight w:val="0"/>
      <w:marTop w:val="0"/>
      <w:marBottom w:val="0"/>
      <w:divBdr>
        <w:top w:val="none" w:sz="0" w:space="0" w:color="auto"/>
        <w:left w:val="none" w:sz="0" w:space="0" w:color="auto"/>
        <w:bottom w:val="none" w:sz="0" w:space="0" w:color="auto"/>
        <w:right w:val="none" w:sz="0" w:space="0" w:color="auto"/>
      </w:divBdr>
    </w:div>
    <w:div w:id="987973171">
      <w:bodyDiv w:val="1"/>
      <w:marLeft w:val="0"/>
      <w:marRight w:val="0"/>
      <w:marTop w:val="0"/>
      <w:marBottom w:val="0"/>
      <w:divBdr>
        <w:top w:val="none" w:sz="0" w:space="0" w:color="auto"/>
        <w:left w:val="none" w:sz="0" w:space="0" w:color="auto"/>
        <w:bottom w:val="none" w:sz="0" w:space="0" w:color="auto"/>
        <w:right w:val="none" w:sz="0" w:space="0" w:color="auto"/>
      </w:divBdr>
    </w:div>
    <w:div w:id="992101793">
      <w:bodyDiv w:val="1"/>
      <w:marLeft w:val="0"/>
      <w:marRight w:val="0"/>
      <w:marTop w:val="0"/>
      <w:marBottom w:val="0"/>
      <w:divBdr>
        <w:top w:val="none" w:sz="0" w:space="0" w:color="auto"/>
        <w:left w:val="none" w:sz="0" w:space="0" w:color="auto"/>
        <w:bottom w:val="none" w:sz="0" w:space="0" w:color="auto"/>
        <w:right w:val="none" w:sz="0" w:space="0" w:color="auto"/>
      </w:divBdr>
    </w:div>
    <w:div w:id="1032345862">
      <w:bodyDiv w:val="1"/>
      <w:marLeft w:val="0"/>
      <w:marRight w:val="0"/>
      <w:marTop w:val="0"/>
      <w:marBottom w:val="0"/>
      <w:divBdr>
        <w:top w:val="none" w:sz="0" w:space="0" w:color="auto"/>
        <w:left w:val="none" w:sz="0" w:space="0" w:color="auto"/>
        <w:bottom w:val="none" w:sz="0" w:space="0" w:color="auto"/>
        <w:right w:val="none" w:sz="0" w:space="0" w:color="auto"/>
      </w:divBdr>
    </w:div>
    <w:div w:id="1044063061">
      <w:bodyDiv w:val="1"/>
      <w:marLeft w:val="0"/>
      <w:marRight w:val="0"/>
      <w:marTop w:val="0"/>
      <w:marBottom w:val="0"/>
      <w:divBdr>
        <w:top w:val="none" w:sz="0" w:space="0" w:color="auto"/>
        <w:left w:val="none" w:sz="0" w:space="0" w:color="auto"/>
        <w:bottom w:val="none" w:sz="0" w:space="0" w:color="auto"/>
        <w:right w:val="none" w:sz="0" w:space="0" w:color="auto"/>
      </w:divBdr>
    </w:div>
    <w:div w:id="1127241359">
      <w:bodyDiv w:val="1"/>
      <w:marLeft w:val="0"/>
      <w:marRight w:val="0"/>
      <w:marTop w:val="0"/>
      <w:marBottom w:val="0"/>
      <w:divBdr>
        <w:top w:val="none" w:sz="0" w:space="0" w:color="auto"/>
        <w:left w:val="none" w:sz="0" w:space="0" w:color="auto"/>
        <w:bottom w:val="none" w:sz="0" w:space="0" w:color="auto"/>
        <w:right w:val="none" w:sz="0" w:space="0" w:color="auto"/>
      </w:divBdr>
    </w:div>
    <w:div w:id="1248267652">
      <w:bodyDiv w:val="1"/>
      <w:marLeft w:val="0"/>
      <w:marRight w:val="0"/>
      <w:marTop w:val="0"/>
      <w:marBottom w:val="0"/>
      <w:divBdr>
        <w:top w:val="none" w:sz="0" w:space="0" w:color="auto"/>
        <w:left w:val="none" w:sz="0" w:space="0" w:color="auto"/>
        <w:bottom w:val="none" w:sz="0" w:space="0" w:color="auto"/>
        <w:right w:val="none" w:sz="0" w:space="0" w:color="auto"/>
      </w:divBdr>
    </w:div>
    <w:div w:id="1367870093">
      <w:bodyDiv w:val="1"/>
      <w:marLeft w:val="0"/>
      <w:marRight w:val="0"/>
      <w:marTop w:val="0"/>
      <w:marBottom w:val="0"/>
      <w:divBdr>
        <w:top w:val="none" w:sz="0" w:space="0" w:color="auto"/>
        <w:left w:val="none" w:sz="0" w:space="0" w:color="auto"/>
        <w:bottom w:val="none" w:sz="0" w:space="0" w:color="auto"/>
        <w:right w:val="none" w:sz="0" w:space="0" w:color="auto"/>
      </w:divBdr>
    </w:div>
    <w:div w:id="1419981917">
      <w:bodyDiv w:val="1"/>
      <w:marLeft w:val="0"/>
      <w:marRight w:val="0"/>
      <w:marTop w:val="0"/>
      <w:marBottom w:val="0"/>
      <w:divBdr>
        <w:top w:val="none" w:sz="0" w:space="0" w:color="auto"/>
        <w:left w:val="none" w:sz="0" w:space="0" w:color="auto"/>
        <w:bottom w:val="none" w:sz="0" w:space="0" w:color="auto"/>
        <w:right w:val="none" w:sz="0" w:space="0" w:color="auto"/>
      </w:divBdr>
    </w:div>
    <w:div w:id="1448036888">
      <w:bodyDiv w:val="1"/>
      <w:marLeft w:val="0"/>
      <w:marRight w:val="0"/>
      <w:marTop w:val="0"/>
      <w:marBottom w:val="0"/>
      <w:divBdr>
        <w:top w:val="none" w:sz="0" w:space="0" w:color="auto"/>
        <w:left w:val="none" w:sz="0" w:space="0" w:color="auto"/>
        <w:bottom w:val="none" w:sz="0" w:space="0" w:color="auto"/>
        <w:right w:val="none" w:sz="0" w:space="0" w:color="auto"/>
      </w:divBdr>
    </w:div>
    <w:div w:id="1483351268">
      <w:bodyDiv w:val="1"/>
      <w:marLeft w:val="0"/>
      <w:marRight w:val="0"/>
      <w:marTop w:val="0"/>
      <w:marBottom w:val="0"/>
      <w:divBdr>
        <w:top w:val="none" w:sz="0" w:space="0" w:color="auto"/>
        <w:left w:val="none" w:sz="0" w:space="0" w:color="auto"/>
        <w:bottom w:val="none" w:sz="0" w:space="0" w:color="auto"/>
        <w:right w:val="none" w:sz="0" w:space="0" w:color="auto"/>
      </w:divBdr>
    </w:div>
    <w:div w:id="1488595453">
      <w:bodyDiv w:val="1"/>
      <w:marLeft w:val="0"/>
      <w:marRight w:val="0"/>
      <w:marTop w:val="0"/>
      <w:marBottom w:val="0"/>
      <w:divBdr>
        <w:top w:val="none" w:sz="0" w:space="0" w:color="auto"/>
        <w:left w:val="none" w:sz="0" w:space="0" w:color="auto"/>
        <w:bottom w:val="none" w:sz="0" w:space="0" w:color="auto"/>
        <w:right w:val="none" w:sz="0" w:space="0" w:color="auto"/>
      </w:divBdr>
    </w:div>
    <w:div w:id="1523712090">
      <w:bodyDiv w:val="1"/>
      <w:marLeft w:val="0"/>
      <w:marRight w:val="0"/>
      <w:marTop w:val="0"/>
      <w:marBottom w:val="0"/>
      <w:divBdr>
        <w:top w:val="none" w:sz="0" w:space="0" w:color="auto"/>
        <w:left w:val="none" w:sz="0" w:space="0" w:color="auto"/>
        <w:bottom w:val="none" w:sz="0" w:space="0" w:color="auto"/>
        <w:right w:val="none" w:sz="0" w:space="0" w:color="auto"/>
      </w:divBdr>
    </w:div>
    <w:div w:id="1547255108">
      <w:bodyDiv w:val="1"/>
      <w:marLeft w:val="0"/>
      <w:marRight w:val="0"/>
      <w:marTop w:val="0"/>
      <w:marBottom w:val="0"/>
      <w:divBdr>
        <w:top w:val="none" w:sz="0" w:space="0" w:color="auto"/>
        <w:left w:val="none" w:sz="0" w:space="0" w:color="auto"/>
        <w:bottom w:val="none" w:sz="0" w:space="0" w:color="auto"/>
        <w:right w:val="none" w:sz="0" w:space="0" w:color="auto"/>
      </w:divBdr>
    </w:div>
    <w:div w:id="1640308845">
      <w:bodyDiv w:val="1"/>
      <w:marLeft w:val="0"/>
      <w:marRight w:val="0"/>
      <w:marTop w:val="0"/>
      <w:marBottom w:val="0"/>
      <w:divBdr>
        <w:top w:val="none" w:sz="0" w:space="0" w:color="auto"/>
        <w:left w:val="none" w:sz="0" w:space="0" w:color="auto"/>
        <w:bottom w:val="none" w:sz="0" w:space="0" w:color="auto"/>
        <w:right w:val="none" w:sz="0" w:space="0" w:color="auto"/>
      </w:divBdr>
    </w:div>
    <w:div w:id="1687245737">
      <w:bodyDiv w:val="1"/>
      <w:marLeft w:val="0"/>
      <w:marRight w:val="0"/>
      <w:marTop w:val="0"/>
      <w:marBottom w:val="0"/>
      <w:divBdr>
        <w:top w:val="none" w:sz="0" w:space="0" w:color="auto"/>
        <w:left w:val="none" w:sz="0" w:space="0" w:color="auto"/>
        <w:bottom w:val="none" w:sz="0" w:space="0" w:color="auto"/>
        <w:right w:val="none" w:sz="0" w:space="0" w:color="auto"/>
      </w:divBdr>
    </w:div>
    <w:div w:id="1693147383">
      <w:bodyDiv w:val="1"/>
      <w:marLeft w:val="0"/>
      <w:marRight w:val="0"/>
      <w:marTop w:val="0"/>
      <w:marBottom w:val="0"/>
      <w:divBdr>
        <w:top w:val="none" w:sz="0" w:space="0" w:color="auto"/>
        <w:left w:val="none" w:sz="0" w:space="0" w:color="auto"/>
        <w:bottom w:val="none" w:sz="0" w:space="0" w:color="auto"/>
        <w:right w:val="none" w:sz="0" w:space="0" w:color="auto"/>
      </w:divBdr>
    </w:div>
    <w:div w:id="1711883942">
      <w:bodyDiv w:val="1"/>
      <w:marLeft w:val="0"/>
      <w:marRight w:val="0"/>
      <w:marTop w:val="0"/>
      <w:marBottom w:val="0"/>
      <w:divBdr>
        <w:top w:val="none" w:sz="0" w:space="0" w:color="auto"/>
        <w:left w:val="none" w:sz="0" w:space="0" w:color="auto"/>
        <w:bottom w:val="none" w:sz="0" w:space="0" w:color="auto"/>
        <w:right w:val="none" w:sz="0" w:space="0" w:color="auto"/>
      </w:divBdr>
    </w:div>
    <w:div w:id="1760443552">
      <w:bodyDiv w:val="1"/>
      <w:marLeft w:val="0"/>
      <w:marRight w:val="0"/>
      <w:marTop w:val="0"/>
      <w:marBottom w:val="0"/>
      <w:divBdr>
        <w:top w:val="none" w:sz="0" w:space="0" w:color="auto"/>
        <w:left w:val="none" w:sz="0" w:space="0" w:color="auto"/>
        <w:bottom w:val="none" w:sz="0" w:space="0" w:color="auto"/>
        <w:right w:val="none" w:sz="0" w:space="0" w:color="auto"/>
      </w:divBdr>
    </w:div>
    <w:div w:id="1787694226">
      <w:bodyDiv w:val="1"/>
      <w:marLeft w:val="0"/>
      <w:marRight w:val="0"/>
      <w:marTop w:val="0"/>
      <w:marBottom w:val="0"/>
      <w:divBdr>
        <w:top w:val="none" w:sz="0" w:space="0" w:color="auto"/>
        <w:left w:val="none" w:sz="0" w:space="0" w:color="auto"/>
        <w:bottom w:val="none" w:sz="0" w:space="0" w:color="auto"/>
        <w:right w:val="none" w:sz="0" w:space="0" w:color="auto"/>
      </w:divBdr>
    </w:div>
    <w:div w:id="1824344751">
      <w:bodyDiv w:val="1"/>
      <w:marLeft w:val="0"/>
      <w:marRight w:val="0"/>
      <w:marTop w:val="0"/>
      <w:marBottom w:val="0"/>
      <w:divBdr>
        <w:top w:val="none" w:sz="0" w:space="0" w:color="auto"/>
        <w:left w:val="none" w:sz="0" w:space="0" w:color="auto"/>
        <w:bottom w:val="none" w:sz="0" w:space="0" w:color="auto"/>
        <w:right w:val="none" w:sz="0" w:space="0" w:color="auto"/>
      </w:divBdr>
    </w:div>
    <w:div w:id="1847547894">
      <w:bodyDiv w:val="1"/>
      <w:marLeft w:val="0"/>
      <w:marRight w:val="0"/>
      <w:marTop w:val="0"/>
      <w:marBottom w:val="0"/>
      <w:divBdr>
        <w:top w:val="none" w:sz="0" w:space="0" w:color="auto"/>
        <w:left w:val="none" w:sz="0" w:space="0" w:color="auto"/>
        <w:bottom w:val="none" w:sz="0" w:space="0" w:color="auto"/>
        <w:right w:val="none" w:sz="0" w:space="0" w:color="auto"/>
      </w:divBdr>
    </w:div>
    <w:div w:id="1889536743">
      <w:bodyDiv w:val="1"/>
      <w:marLeft w:val="0"/>
      <w:marRight w:val="0"/>
      <w:marTop w:val="0"/>
      <w:marBottom w:val="0"/>
      <w:divBdr>
        <w:top w:val="none" w:sz="0" w:space="0" w:color="auto"/>
        <w:left w:val="none" w:sz="0" w:space="0" w:color="auto"/>
        <w:bottom w:val="none" w:sz="0" w:space="0" w:color="auto"/>
        <w:right w:val="none" w:sz="0" w:space="0" w:color="auto"/>
      </w:divBdr>
    </w:div>
    <w:div w:id="1906716320">
      <w:bodyDiv w:val="1"/>
      <w:marLeft w:val="0"/>
      <w:marRight w:val="0"/>
      <w:marTop w:val="0"/>
      <w:marBottom w:val="0"/>
      <w:divBdr>
        <w:top w:val="none" w:sz="0" w:space="0" w:color="auto"/>
        <w:left w:val="none" w:sz="0" w:space="0" w:color="auto"/>
        <w:bottom w:val="none" w:sz="0" w:space="0" w:color="auto"/>
        <w:right w:val="none" w:sz="0" w:space="0" w:color="auto"/>
      </w:divBdr>
    </w:div>
    <w:div w:id="1934511681">
      <w:bodyDiv w:val="1"/>
      <w:marLeft w:val="0"/>
      <w:marRight w:val="0"/>
      <w:marTop w:val="0"/>
      <w:marBottom w:val="0"/>
      <w:divBdr>
        <w:top w:val="none" w:sz="0" w:space="0" w:color="auto"/>
        <w:left w:val="none" w:sz="0" w:space="0" w:color="auto"/>
        <w:bottom w:val="none" w:sz="0" w:space="0" w:color="auto"/>
        <w:right w:val="none" w:sz="0" w:space="0" w:color="auto"/>
      </w:divBdr>
    </w:div>
    <w:div w:id="1939288953">
      <w:bodyDiv w:val="1"/>
      <w:marLeft w:val="0"/>
      <w:marRight w:val="0"/>
      <w:marTop w:val="0"/>
      <w:marBottom w:val="0"/>
      <w:divBdr>
        <w:top w:val="none" w:sz="0" w:space="0" w:color="auto"/>
        <w:left w:val="none" w:sz="0" w:space="0" w:color="auto"/>
        <w:bottom w:val="none" w:sz="0" w:space="0" w:color="auto"/>
        <w:right w:val="none" w:sz="0" w:space="0" w:color="auto"/>
      </w:divBdr>
    </w:div>
    <w:div w:id="1941134913">
      <w:bodyDiv w:val="1"/>
      <w:marLeft w:val="0"/>
      <w:marRight w:val="0"/>
      <w:marTop w:val="0"/>
      <w:marBottom w:val="0"/>
      <w:divBdr>
        <w:top w:val="none" w:sz="0" w:space="0" w:color="auto"/>
        <w:left w:val="none" w:sz="0" w:space="0" w:color="auto"/>
        <w:bottom w:val="none" w:sz="0" w:space="0" w:color="auto"/>
        <w:right w:val="none" w:sz="0" w:space="0" w:color="auto"/>
      </w:divBdr>
    </w:div>
    <w:div w:id="2037383326">
      <w:bodyDiv w:val="1"/>
      <w:marLeft w:val="0"/>
      <w:marRight w:val="0"/>
      <w:marTop w:val="0"/>
      <w:marBottom w:val="0"/>
      <w:divBdr>
        <w:top w:val="none" w:sz="0" w:space="0" w:color="auto"/>
        <w:left w:val="none" w:sz="0" w:space="0" w:color="auto"/>
        <w:bottom w:val="none" w:sz="0" w:space="0" w:color="auto"/>
        <w:right w:val="none" w:sz="0" w:space="0" w:color="auto"/>
      </w:divBdr>
    </w:div>
    <w:div w:id="2084836719">
      <w:bodyDiv w:val="1"/>
      <w:marLeft w:val="0"/>
      <w:marRight w:val="0"/>
      <w:marTop w:val="0"/>
      <w:marBottom w:val="0"/>
      <w:divBdr>
        <w:top w:val="none" w:sz="0" w:space="0" w:color="auto"/>
        <w:left w:val="none" w:sz="0" w:space="0" w:color="auto"/>
        <w:bottom w:val="none" w:sz="0" w:space="0" w:color="auto"/>
        <w:right w:val="none" w:sz="0" w:space="0" w:color="auto"/>
      </w:divBdr>
    </w:div>
    <w:div w:id="2087340718">
      <w:bodyDiv w:val="1"/>
      <w:marLeft w:val="0"/>
      <w:marRight w:val="0"/>
      <w:marTop w:val="0"/>
      <w:marBottom w:val="0"/>
      <w:divBdr>
        <w:top w:val="none" w:sz="0" w:space="0" w:color="auto"/>
        <w:left w:val="none" w:sz="0" w:space="0" w:color="auto"/>
        <w:bottom w:val="none" w:sz="0" w:space="0" w:color="auto"/>
        <w:right w:val="none" w:sz="0" w:space="0" w:color="auto"/>
      </w:divBdr>
    </w:div>
    <w:div w:id="2088650255">
      <w:bodyDiv w:val="1"/>
      <w:marLeft w:val="0"/>
      <w:marRight w:val="0"/>
      <w:marTop w:val="0"/>
      <w:marBottom w:val="0"/>
      <w:divBdr>
        <w:top w:val="none" w:sz="0" w:space="0" w:color="auto"/>
        <w:left w:val="none" w:sz="0" w:space="0" w:color="auto"/>
        <w:bottom w:val="none" w:sz="0" w:space="0" w:color="auto"/>
        <w:right w:val="none" w:sz="0" w:space="0" w:color="auto"/>
      </w:divBdr>
    </w:div>
    <w:div w:id="2112356981">
      <w:bodyDiv w:val="1"/>
      <w:marLeft w:val="0"/>
      <w:marRight w:val="0"/>
      <w:marTop w:val="0"/>
      <w:marBottom w:val="0"/>
      <w:divBdr>
        <w:top w:val="none" w:sz="0" w:space="0" w:color="auto"/>
        <w:left w:val="none" w:sz="0" w:space="0" w:color="auto"/>
        <w:bottom w:val="none" w:sz="0" w:space="0" w:color="auto"/>
        <w:right w:val="none" w:sz="0" w:space="0" w:color="auto"/>
      </w:divBdr>
    </w:div>
    <w:div w:id="2135899941">
      <w:bodyDiv w:val="1"/>
      <w:marLeft w:val="0"/>
      <w:marRight w:val="0"/>
      <w:marTop w:val="0"/>
      <w:marBottom w:val="0"/>
      <w:divBdr>
        <w:top w:val="none" w:sz="0" w:space="0" w:color="auto"/>
        <w:left w:val="none" w:sz="0" w:space="0" w:color="auto"/>
        <w:bottom w:val="none" w:sz="0" w:space="0" w:color="auto"/>
        <w:right w:val="none" w:sz="0" w:space="0" w:color="auto"/>
      </w:divBdr>
    </w:div>
    <w:div w:id="2142535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28BF52E55014686A4F201A0843CCB63"/>
        <w:category>
          <w:name w:val="Geral"/>
          <w:gallery w:val="placeholder"/>
        </w:category>
        <w:types>
          <w:type w:val="bbPlcHdr"/>
        </w:types>
        <w:behaviors>
          <w:behavior w:val="content"/>
        </w:behaviors>
        <w:guid w:val="{71362259-D33C-46DE-B6C9-21DE1C6FFEB9}"/>
      </w:docPartPr>
      <w:docPartBody>
        <w:p w:rsidR="00393482" w:rsidRDefault="00393482" w:rsidP="00393482">
          <w:pPr>
            <w:pStyle w:val="828BF52E55014686A4F201A0843CCB63"/>
          </w:pPr>
          <w:r w:rsidRPr="00AA6869">
            <w:rPr>
              <w:rStyle w:val="TextodoEspaoReservado"/>
            </w:rPr>
            <w:t>[Título]</w:t>
          </w:r>
        </w:p>
      </w:docPartBody>
    </w:docPart>
    <w:docPart>
      <w:docPartPr>
        <w:name w:val="67866B91C48B45CCB167CCF519B1FA37"/>
        <w:category>
          <w:name w:val="Geral"/>
          <w:gallery w:val="placeholder"/>
        </w:category>
        <w:types>
          <w:type w:val="bbPlcHdr"/>
        </w:types>
        <w:behaviors>
          <w:behavior w:val="content"/>
        </w:behaviors>
        <w:guid w:val="{5AAE25DD-3F61-482C-B2C5-9B5DC6D4879B}"/>
      </w:docPartPr>
      <w:docPartBody>
        <w:p w:rsidR="00393482" w:rsidRDefault="00393482" w:rsidP="00393482">
          <w:pPr>
            <w:pStyle w:val="67866B91C48B45CCB167CCF519B1FA37"/>
          </w:pPr>
          <w:r w:rsidRPr="00C5786B">
            <w:rPr>
              <w:rStyle w:val="TextodoEspaoReservado"/>
            </w:rPr>
            <w:t>[Título]</w:t>
          </w:r>
        </w:p>
      </w:docPartBody>
    </w:docPart>
    <w:docPart>
      <w:docPartPr>
        <w:name w:val="0276CE3A69EF4548806C3E37BB225480"/>
        <w:category>
          <w:name w:val="Geral"/>
          <w:gallery w:val="placeholder"/>
        </w:category>
        <w:types>
          <w:type w:val="bbPlcHdr"/>
        </w:types>
        <w:behaviors>
          <w:behavior w:val="content"/>
        </w:behaviors>
        <w:guid w:val="{7780597E-8C64-4F77-9ACA-2D3A12AADBC6}"/>
      </w:docPartPr>
      <w:docPartBody>
        <w:p w:rsidR="00D14D20" w:rsidRDefault="00F87C1A" w:rsidP="00F87C1A">
          <w:pPr>
            <w:pStyle w:val="0276CE3A69EF4548806C3E37BB225480"/>
          </w:pPr>
          <w:r w:rsidRPr="00AA6869">
            <w:rPr>
              <w:rStyle w:val="TextodoEspaoReservado"/>
            </w:rPr>
            <w:t>[Título]</w:t>
          </w:r>
        </w:p>
      </w:docPartBody>
    </w:docPart>
    <w:docPart>
      <w:docPartPr>
        <w:name w:val="8716F1D9385740BBA58CC989A86DFD3A"/>
        <w:category>
          <w:name w:val="Geral"/>
          <w:gallery w:val="placeholder"/>
        </w:category>
        <w:types>
          <w:type w:val="bbPlcHdr"/>
        </w:types>
        <w:behaviors>
          <w:behavior w:val="content"/>
        </w:behaviors>
        <w:guid w:val="{CCE32092-6F49-466F-A12F-16F4A902407A}"/>
      </w:docPartPr>
      <w:docPartBody>
        <w:p w:rsidR="00D14D20" w:rsidRDefault="00F87C1A" w:rsidP="00F87C1A">
          <w:pPr>
            <w:pStyle w:val="8716F1D9385740BBA58CC989A86DFD3A"/>
          </w:pPr>
          <w:r w:rsidRPr="00AA6869">
            <w:rPr>
              <w:rStyle w:val="TextodoEspaoReservado"/>
            </w:rPr>
            <w:t>[Título]</w:t>
          </w:r>
        </w:p>
      </w:docPartBody>
    </w:docPart>
    <w:docPart>
      <w:docPartPr>
        <w:name w:val="297B05CB4C374388A801FACDB7429AED"/>
        <w:category>
          <w:name w:val="Geral"/>
          <w:gallery w:val="placeholder"/>
        </w:category>
        <w:types>
          <w:type w:val="bbPlcHdr"/>
        </w:types>
        <w:behaviors>
          <w:behavior w:val="content"/>
        </w:behaviors>
        <w:guid w:val="{C2EAE8CB-ACA5-4FCC-91A4-0D54D8E15C3F}"/>
      </w:docPartPr>
      <w:docPartBody>
        <w:p w:rsidR="00D14D20" w:rsidRDefault="00F87C1A" w:rsidP="00F87C1A">
          <w:pPr>
            <w:pStyle w:val="297B05CB4C374388A801FACDB7429AED"/>
          </w:pPr>
          <w:r w:rsidRPr="00AA6869">
            <w:rPr>
              <w:rStyle w:val="TextodoEspaoReservado"/>
            </w:rPr>
            <w:t>[Título]</w:t>
          </w:r>
        </w:p>
      </w:docPartBody>
    </w:docPart>
    <w:docPart>
      <w:docPartPr>
        <w:name w:val="AED038A5CC394134B2C23490DE9910C9"/>
        <w:category>
          <w:name w:val="Geral"/>
          <w:gallery w:val="placeholder"/>
        </w:category>
        <w:types>
          <w:type w:val="bbPlcHdr"/>
        </w:types>
        <w:behaviors>
          <w:behavior w:val="content"/>
        </w:behaviors>
        <w:guid w:val="{46D7FABB-3241-442F-9E4F-EE3C888647AF}"/>
      </w:docPartPr>
      <w:docPartBody>
        <w:p w:rsidR="00D14D20" w:rsidRDefault="00F87C1A" w:rsidP="00F87C1A">
          <w:pPr>
            <w:pStyle w:val="AED038A5CC394134B2C23490DE9910C9"/>
          </w:pPr>
          <w:r w:rsidRPr="00AA6869">
            <w:rPr>
              <w:rStyle w:val="TextodoEspaoReservado"/>
            </w:rPr>
            <w:t>[Título]</w:t>
          </w:r>
        </w:p>
      </w:docPartBody>
    </w:docPart>
    <w:docPart>
      <w:docPartPr>
        <w:name w:val="7AD460BD21334635BC79F9109FD6DA8A"/>
        <w:category>
          <w:name w:val="Geral"/>
          <w:gallery w:val="placeholder"/>
        </w:category>
        <w:types>
          <w:type w:val="bbPlcHdr"/>
        </w:types>
        <w:behaviors>
          <w:behavior w:val="content"/>
        </w:behaviors>
        <w:guid w:val="{E713D825-79C8-4D4A-A676-9843E2EB6A3F}"/>
      </w:docPartPr>
      <w:docPartBody>
        <w:p w:rsidR="00D14D20" w:rsidRDefault="00F87C1A" w:rsidP="00F87C1A">
          <w:pPr>
            <w:pStyle w:val="7AD460BD21334635BC79F9109FD6DA8A"/>
          </w:pPr>
          <w:r w:rsidRPr="008E7C98">
            <w:rPr>
              <w:rStyle w:val="TextodoEspaoReservado"/>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Monotype Sorts">
    <w:altName w:val="Segoe UI 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onospaced">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MSGothic">
    <w:altName w:val="Cambria"/>
    <w:panose1 w:val="00000000000000000000"/>
    <w:charset w:val="00"/>
    <w:family w:val="roman"/>
    <w:notTrueType/>
    <w:pitch w:val="default"/>
  </w:font>
  <w:font w:name="Helvetica-Obliq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482"/>
    <w:rsid w:val="000775C1"/>
    <w:rsid w:val="000C3042"/>
    <w:rsid w:val="000E691A"/>
    <w:rsid w:val="0016654D"/>
    <w:rsid w:val="00390CC4"/>
    <w:rsid w:val="00393482"/>
    <w:rsid w:val="003B3211"/>
    <w:rsid w:val="003B35CD"/>
    <w:rsid w:val="004147E2"/>
    <w:rsid w:val="00500886"/>
    <w:rsid w:val="007057E0"/>
    <w:rsid w:val="007710DB"/>
    <w:rsid w:val="00795E23"/>
    <w:rsid w:val="008335A6"/>
    <w:rsid w:val="008E369B"/>
    <w:rsid w:val="00A11E51"/>
    <w:rsid w:val="00AC31C6"/>
    <w:rsid w:val="00AF6635"/>
    <w:rsid w:val="00B143BE"/>
    <w:rsid w:val="00D14D20"/>
    <w:rsid w:val="00D2570C"/>
    <w:rsid w:val="00D44AB8"/>
    <w:rsid w:val="00DA43CA"/>
    <w:rsid w:val="00DF6010"/>
    <w:rsid w:val="00E56F2E"/>
    <w:rsid w:val="00F87C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B35CD"/>
    <w:rPr>
      <w:color w:val="808080"/>
    </w:rPr>
  </w:style>
  <w:style w:type="paragraph" w:customStyle="1" w:styleId="828BF52E55014686A4F201A0843CCB63">
    <w:name w:val="828BF52E55014686A4F201A0843CCB63"/>
    <w:rsid w:val="00393482"/>
  </w:style>
  <w:style w:type="paragraph" w:customStyle="1" w:styleId="67866B91C48B45CCB167CCF519B1FA37">
    <w:name w:val="67866B91C48B45CCB167CCF519B1FA37"/>
    <w:rsid w:val="00393482"/>
  </w:style>
  <w:style w:type="paragraph" w:customStyle="1" w:styleId="0276CE3A69EF4548806C3E37BB225480">
    <w:name w:val="0276CE3A69EF4548806C3E37BB225480"/>
    <w:rsid w:val="00F87C1A"/>
  </w:style>
  <w:style w:type="paragraph" w:customStyle="1" w:styleId="8716F1D9385740BBA58CC989A86DFD3A">
    <w:name w:val="8716F1D9385740BBA58CC989A86DFD3A"/>
    <w:rsid w:val="00F87C1A"/>
  </w:style>
  <w:style w:type="paragraph" w:customStyle="1" w:styleId="297B05CB4C374388A801FACDB7429AED">
    <w:name w:val="297B05CB4C374388A801FACDB7429AED"/>
    <w:rsid w:val="00F87C1A"/>
  </w:style>
  <w:style w:type="paragraph" w:customStyle="1" w:styleId="AED038A5CC394134B2C23490DE9910C9">
    <w:name w:val="AED038A5CC394134B2C23490DE9910C9"/>
    <w:rsid w:val="00F87C1A"/>
  </w:style>
  <w:style w:type="paragraph" w:customStyle="1" w:styleId="7AD460BD21334635BC79F9109FD6DA8A">
    <w:name w:val="7AD460BD21334635BC79F9109FD6DA8A"/>
    <w:rsid w:val="00F87C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04e90cdd-4795-421a-9a00-97aceb5a0bd0" xsi:nil="true"/>
    <lcf76f155ced4ddcb4097134ff3c332f xmlns="5944f223-923a-4931-8d99-b3238f2dce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1060F55D5E5D84BB752F44D2FB4D6AE" ma:contentTypeVersion="17" ma:contentTypeDescription="Crie um novo documento." ma:contentTypeScope="" ma:versionID="cc72b09dd543fe6c1ecb8a8521bb8de7">
  <xsd:schema xmlns:xsd="http://www.w3.org/2001/XMLSchema" xmlns:xs="http://www.w3.org/2001/XMLSchema" xmlns:p="http://schemas.microsoft.com/office/2006/metadata/properties" xmlns:ns1="http://schemas.microsoft.com/sharepoint/v3" xmlns:ns2="5944f223-923a-4931-8d99-b3238f2dce86" xmlns:ns3="04e90cdd-4795-421a-9a00-97aceb5a0bd0" targetNamespace="http://schemas.microsoft.com/office/2006/metadata/properties" ma:root="true" ma:fieldsID="41bdd3539f81402cee6eb84fe12fcd26" ns1:_="" ns2:_="" ns3:_="">
    <xsd:import namespace="http://schemas.microsoft.com/sharepoint/v3"/>
    <xsd:import namespace="5944f223-923a-4931-8d99-b3238f2dce86"/>
    <xsd:import namespace="04e90cdd-4795-421a-9a00-97aceb5a0bd0"/>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Propriedades da Política de Conformidade Unificada" ma:hidden="true" ma:internalName="_ip_UnifiedCompliancePolicyProperties">
      <xsd:simpleType>
        <xsd:restriction base="dms:Note"/>
      </xsd:simpleType>
    </xsd:element>
    <xsd:element name="_ip_UnifiedCompliancePolicyUIAction" ma:index="9"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44f223-923a-4931-8d99-b3238f2dce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45dd6dcc-44c8-4e8c-814f-e99bce23ae6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4e90cdd-4795-421a-9a00-97aceb5a0bd0" elementFormDefault="qualified">
    <xsd:import namespace="http://schemas.microsoft.com/office/2006/documentManagement/types"/>
    <xsd:import namespace="http://schemas.microsoft.com/office/infopath/2007/PartnerControls"/>
    <xsd:element name="SharedWithUsers" ma:index="13"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hes de Compartilhado Com" ma:internalName="SharedWithDetails" ma:readOnly="true">
      <xsd:simpleType>
        <xsd:restriction base="dms:Note">
          <xsd:maxLength value="255"/>
        </xsd:restriction>
      </xsd:simpleType>
    </xsd:element>
    <xsd:element name="TaxCatchAll" ma:index="17" nillable="true" ma:displayName="Taxonomy Catch All Column" ma:hidden="true" ma:list="{6bd8e31c-ab65-4965-b316-add72ddfa931}" ma:internalName="TaxCatchAll" ma:showField="CatchAllData" ma:web="04e90cdd-4795-421a-9a00-97aceb5a0b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09232-E01C-490D-96F8-54D8925F4599}">
  <ds:schemaRefs>
    <ds:schemaRef ds:uri="http://schemas.microsoft.com/office/2006/metadata/properties"/>
    <ds:schemaRef ds:uri="http://schemas.microsoft.com/office/infopath/2007/PartnerControls"/>
    <ds:schemaRef ds:uri="http://schemas.microsoft.com/sharepoint/v3"/>
    <ds:schemaRef ds:uri="04e90cdd-4795-421a-9a00-97aceb5a0bd0"/>
    <ds:schemaRef ds:uri="5944f223-923a-4931-8d99-b3238f2dce86"/>
  </ds:schemaRefs>
</ds:datastoreItem>
</file>

<file path=customXml/itemProps2.xml><?xml version="1.0" encoding="utf-8"?>
<ds:datastoreItem xmlns:ds="http://schemas.openxmlformats.org/officeDocument/2006/customXml" ds:itemID="{5A9D77AB-8205-4BC7-97F9-CFD07DFC3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44f223-923a-4931-8d99-b3238f2dce86"/>
    <ds:schemaRef ds:uri="04e90cdd-4795-421a-9a00-97aceb5a0b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11D849-AD00-4D81-85A6-95C88813E459}">
  <ds:schemaRefs>
    <ds:schemaRef ds:uri="http://schemas.microsoft.com/sharepoint/v3/contenttype/forms"/>
  </ds:schemaRefs>
</ds:datastoreItem>
</file>

<file path=customXml/itemProps4.xml><?xml version="1.0" encoding="utf-8"?>
<ds:datastoreItem xmlns:ds="http://schemas.openxmlformats.org/officeDocument/2006/customXml" ds:itemID="{ED435C3D-02E8-4D8A-B32D-DEAA55E5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1428</Words>
  <Characters>7714</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2024/00940(7421)</vt:lpstr>
    </vt:vector>
  </TitlesOfParts>
  <Company>BANCO DO BRASIL S. A</Company>
  <LinksUpToDate>false</LinksUpToDate>
  <CharactersWithSpaces>9124</CharactersWithSpaces>
  <SharedDoc>false</SharedDoc>
  <HLinks>
    <vt:vector size="276" baseType="variant">
      <vt:variant>
        <vt:i4>458820</vt:i4>
      </vt:variant>
      <vt:variant>
        <vt:i4>339</vt:i4>
      </vt:variant>
      <vt:variant>
        <vt:i4>0</vt:i4>
      </vt:variant>
      <vt:variant>
        <vt:i4>5</vt:i4>
      </vt:variant>
      <vt:variant>
        <vt:lpwstr>https://fornecedor.bb.com.br/%23!/institucional/apresentacao</vt:lpwstr>
      </vt:variant>
      <vt:variant>
        <vt:lpwstr/>
      </vt:variant>
      <vt:variant>
        <vt:i4>5505118</vt:i4>
      </vt:variant>
      <vt:variant>
        <vt:i4>336</vt:i4>
      </vt:variant>
      <vt:variant>
        <vt:i4>0</vt:i4>
      </vt:variant>
      <vt:variant>
        <vt:i4>5</vt:i4>
      </vt:variant>
      <vt:variant>
        <vt:lpwstr>http://www.bb.com.br/</vt:lpwstr>
      </vt:variant>
      <vt:variant>
        <vt:lpwstr/>
      </vt:variant>
      <vt:variant>
        <vt:i4>5505118</vt:i4>
      </vt:variant>
      <vt:variant>
        <vt:i4>330</vt:i4>
      </vt:variant>
      <vt:variant>
        <vt:i4>0</vt:i4>
      </vt:variant>
      <vt:variant>
        <vt:i4>5</vt:i4>
      </vt:variant>
      <vt:variant>
        <vt:lpwstr>http://www.bb.com.br/</vt:lpwstr>
      </vt:variant>
      <vt:variant>
        <vt:lpwstr/>
      </vt:variant>
      <vt:variant>
        <vt:i4>3604597</vt:i4>
      </vt:variant>
      <vt:variant>
        <vt:i4>306</vt:i4>
      </vt:variant>
      <vt:variant>
        <vt:i4>0</vt:i4>
      </vt:variant>
      <vt:variant>
        <vt:i4>5</vt:i4>
      </vt:variant>
      <vt:variant>
        <vt:lpwstr>http://www.bb.com.br/editaislicitacoes</vt:lpwstr>
      </vt:variant>
      <vt:variant>
        <vt:lpwstr/>
      </vt:variant>
      <vt:variant>
        <vt:i4>1703963</vt:i4>
      </vt:variant>
      <vt:variant>
        <vt:i4>288</vt:i4>
      </vt:variant>
      <vt:variant>
        <vt:i4>0</vt:i4>
      </vt:variant>
      <vt:variant>
        <vt:i4>5</vt:i4>
      </vt:variant>
      <vt:variant>
        <vt:lpwstr>https://fornecedor.bb.com.br/</vt:lpwstr>
      </vt:variant>
      <vt:variant>
        <vt:lpwstr/>
      </vt:variant>
      <vt:variant>
        <vt:i4>6619140</vt:i4>
      </vt:variant>
      <vt:variant>
        <vt:i4>231</vt:i4>
      </vt:variant>
      <vt:variant>
        <vt:i4>0</vt:i4>
      </vt:variant>
      <vt:variant>
        <vt:i4>5</vt:i4>
      </vt:variant>
      <vt:variant>
        <vt:lpwstr>mailto:xxxxx@bb.com.br</vt:lpwstr>
      </vt:variant>
      <vt:variant>
        <vt:lpwstr/>
      </vt:variant>
      <vt:variant>
        <vt:i4>852041</vt:i4>
      </vt:variant>
      <vt:variant>
        <vt:i4>228</vt:i4>
      </vt:variant>
      <vt:variant>
        <vt:i4>0</vt:i4>
      </vt:variant>
      <vt:variant>
        <vt:i4>5</vt:i4>
      </vt:variant>
      <vt:variant>
        <vt:lpwstr>http://www.comprasgovernamentais.gov.br/</vt:lpwstr>
      </vt:variant>
      <vt:variant>
        <vt:lpwstr/>
      </vt:variant>
      <vt:variant>
        <vt:i4>852041</vt:i4>
      </vt:variant>
      <vt:variant>
        <vt:i4>222</vt:i4>
      </vt:variant>
      <vt:variant>
        <vt:i4>0</vt:i4>
      </vt:variant>
      <vt:variant>
        <vt:i4>5</vt:i4>
      </vt:variant>
      <vt:variant>
        <vt:lpwstr>http://www.comprasgovernamentais.gov.br/</vt:lpwstr>
      </vt:variant>
      <vt:variant>
        <vt:lpwstr/>
      </vt:variant>
      <vt:variant>
        <vt:i4>2424883</vt:i4>
      </vt:variant>
      <vt:variant>
        <vt:i4>219</vt:i4>
      </vt:variant>
      <vt:variant>
        <vt:i4>0</vt:i4>
      </vt:variant>
      <vt:variant>
        <vt:i4>5</vt:i4>
      </vt:variant>
      <vt:variant>
        <vt:lpwstr>http://www.portaldoempreendedor.gov.br/</vt:lpwstr>
      </vt:variant>
      <vt:variant>
        <vt:lpwstr/>
      </vt:variant>
      <vt:variant>
        <vt:i4>3604597</vt:i4>
      </vt:variant>
      <vt:variant>
        <vt:i4>213</vt:i4>
      </vt:variant>
      <vt:variant>
        <vt:i4>0</vt:i4>
      </vt:variant>
      <vt:variant>
        <vt:i4>5</vt:i4>
      </vt:variant>
      <vt:variant>
        <vt:lpwstr>http://www.bb.com.br/editaislicitacoes</vt:lpwstr>
      </vt:variant>
      <vt:variant>
        <vt:lpwstr/>
      </vt:variant>
      <vt:variant>
        <vt:i4>3604597</vt:i4>
      </vt:variant>
      <vt:variant>
        <vt:i4>195</vt:i4>
      </vt:variant>
      <vt:variant>
        <vt:i4>0</vt:i4>
      </vt:variant>
      <vt:variant>
        <vt:i4>5</vt:i4>
      </vt:variant>
      <vt:variant>
        <vt:lpwstr>http://www.bb.com.br/editaislicitacoes</vt:lpwstr>
      </vt:variant>
      <vt:variant>
        <vt:lpwstr/>
      </vt:variant>
      <vt:variant>
        <vt:i4>3604597</vt:i4>
      </vt:variant>
      <vt:variant>
        <vt:i4>174</vt:i4>
      </vt:variant>
      <vt:variant>
        <vt:i4>0</vt:i4>
      </vt:variant>
      <vt:variant>
        <vt:i4>5</vt:i4>
      </vt:variant>
      <vt:variant>
        <vt:lpwstr>http://www.bb.com.br/editaislicitacoes</vt:lpwstr>
      </vt:variant>
      <vt:variant>
        <vt:lpwstr/>
      </vt:variant>
      <vt:variant>
        <vt:i4>2883655</vt:i4>
      </vt:variant>
      <vt:variant>
        <vt:i4>168</vt:i4>
      </vt:variant>
      <vt:variant>
        <vt:i4>0</vt:i4>
      </vt:variant>
      <vt:variant>
        <vt:i4>5</vt:i4>
      </vt:variant>
      <vt:variant>
        <vt:lpwstr>mailto:xxxxxxxx@bb.com.br</vt:lpwstr>
      </vt:variant>
      <vt:variant>
        <vt:lpwstr/>
      </vt:variant>
      <vt:variant>
        <vt:i4>4456477</vt:i4>
      </vt:variant>
      <vt:variant>
        <vt:i4>165</vt:i4>
      </vt:variant>
      <vt:variant>
        <vt:i4>0</vt:i4>
      </vt:variant>
      <vt:variant>
        <vt:i4>5</vt:i4>
      </vt:variant>
      <vt:variant>
        <vt:lpwstr>http://www.bb.com.br/rlbb</vt:lpwstr>
      </vt:variant>
      <vt:variant>
        <vt:lpwstr/>
      </vt:variant>
      <vt:variant>
        <vt:i4>1966143</vt:i4>
      </vt:variant>
      <vt:variant>
        <vt:i4>155</vt:i4>
      </vt:variant>
      <vt:variant>
        <vt:i4>0</vt:i4>
      </vt:variant>
      <vt:variant>
        <vt:i4>5</vt:i4>
      </vt:variant>
      <vt:variant>
        <vt:lpwstr/>
      </vt:variant>
      <vt:variant>
        <vt:lpwstr>_Toc505778865</vt:lpwstr>
      </vt:variant>
      <vt:variant>
        <vt:i4>1966143</vt:i4>
      </vt:variant>
      <vt:variant>
        <vt:i4>149</vt:i4>
      </vt:variant>
      <vt:variant>
        <vt:i4>0</vt:i4>
      </vt:variant>
      <vt:variant>
        <vt:i4>5</vt:i4>
      </vt:variant>
      <vt:variant>
        <vt:lpwstr/>
      </vt:variant>
      <vt:variant>
        <vt:lpwstr>_Toc505778864</vt:lpwstr>
      </vt:variant>
      <vt:variant>
        <vt:i4>1966143</vt:i4>
      </vt:variant>
      <vt:variant>
        <vt:i4>143</vt:i4>
      </vt:variant>
      <vt:variant>
        <vt:i4>0</vt:i4>
      </vt:variant>
      <vt:variant>
        <vt:i4>5</vt:i4>
      </vt:variant>
      <vt:variant>
        <vt:lpwstr/>
      </vt:variant>
      <vt:variant>
        <vt:lpwstr>_Toc505778863</vt:lpwstr>
      </vt:variant>
      <vt:variant>
        <vt:i4>1966143</vt:i4>
      </vt:variant>
      <vt:variant>
        <vt:i4>137</vt:i4>
      </vt:variant>
      <vt:variant>
        <vt:i4>0</vt:i4>
      </vt:variant>
      <vt:variant>
        <vt:i4>5</vt:i4>
      </vt:variant>
      <vt:variant>
        <vt:lpwstr/>
      </vt:variant>
      <vt:variant>
        <vt:lpwstr>_Toc505778862</vt:lpwstr>
      </vt:variant>
      <vt:variant>
        <vt:i4>1966143</vt:i4>
      </vt:variant>
      <vt:variant>
        <vt:i4>131</vt:i4>
      </vt:variant>
      <vt:variant>
        <vt:i4>0</vt:i4>
      </vt:variant>
      <vt:variant>
        <vt:i4>5</vt:i4>
      </vt:variant>
      <vt:variant>
        <vt:lpwstr/>
      </vt:variant>
      <vt:variant>
        <vt:lpwstr>_Toc505778861</vt:lpwstr>
      </vt:variant>
      <vt:variant>
        <vt:i4>1966143</vt:i4>
      </vt:variant>
      <vt:variant>
        <vt:i4>125</vt:i4>
      </vt:variant>
      <vt:variant>
        <vt:i4>0</vt:i4>
      </vt:variant>
      <vt:variant>
        <vt:i4>5</vt:i4>
      </vt:variant>
      <vt:variant>
        <vt:lpwstr/>
      </vt:variant>
      <vt:variant>
        <vt:lpwstr>_Toc505778860</vt:lpwstr>
      </vt:variant>
      <vt:variant>
        <vt:i4>1900607</vt:i4>
      </vt:variant>
      <vt:variant>
        <vt:i4>119</vt:i4>
      </vt:variant>
      <vt:variant>
        <vt:i4>0</vt:i4>
      </vt:variant>
      <vt:variant>
        <vt:i4>5</vt:i4>
      </vt:variant>
      <vt:variant>
        <vt:lpwstr/>
      </vt:variant>
      <vt:variant>
        <vt:lpwstr>_Toc505778859</vt:lpwstr>
      </vt:variant>
      <vt:variant>
        <vt:i4>1900607</vt:i4>
      </vt:variant>
      <vt:variant>
        <vt:i4>113</vt:i4>
      </vt:variant>
      <vt:variant>
        <vt:i4>0</vt:i4>
      </vt:variant>
      <vt:variant>
        <vt:i4>5</vt:i4>
      </vt:variant>
      <vt:variant>
        <vt:lpwstr/>
      </vt:variant>
      <vt:variant>
        <vt:lpwstr>_Toc505778858</vt:lpwstr>
      </vt:variant>
      <vt:variant>
        <vt:i4>1900607</vt:i4>
      </vt:variant>
      <vt:variant>
        <vt:i4>107</vt:i4>
      </vt:variant>
      <vt:variant>
        <vt:i4>0</vt:i4>
      </vt:variant>
      <vt:variant>
        <vt:i4>5</vt:i4>
      </vt:variant>
      <vt:variant>
        <vt:lpwstr/>
      </vt:variant>
      <vt:variant>
        <vt:lpwstr>_Toc505778857</vt:lpwstr>
      </vt:variant>
      <vt:variant>
        <vt:i4>1900607</vt:i4>
      </vt:variant>
      <vt:variant>
        <vt:i4>101</vt:i4>
      </vt:variant>
      <vt:variant>
        <vt:i4>0</vt:i4>
      </vt:variant>
      <vt:variant>
        <vt:i4>5</vt:i4>
      </vt:variant>
      <vt:variant>
        <vt:lpwstr/>
      </vt:variant>
      <vt:variant>
        <vt:lpwstr>_Toc505778856</vt:lpwstr>
      </vt:variant>
      <vt:variant>
        <vt:i4>1900607</vt:i4>
      </vt:variant>
      <vt:variant>
        <vt:i4>95</vt:i4>
      </vt:variant>
      <vt:variant>
        <vt:i4>0</vt:i4>
      </vt:variant>
      <vt:variant>
        <vt:i4>5</vt:i4>
      </vt:variant>
      <vt:variant>
        <vt:lpwstr/>
      </vt:variant>
      <vt:variant>
        <vt:lpwstr>_Toc505778855</vt:lpwstr>
      </vt:variant>
      <vt:variant>
        <vt:i4>1900607</vt:i4>
      </vt:variant>
      <vt:variant>
        <vt:i4>89</vt:i4>
      </vt:variant>
      <vt:variant>
        <vt:i4>0</vt:i4>
      </vt:variant>
      <vt:variant>
        <vt:i4>5</vt:i4>
      </vt:variant>
      <vt:variant>
        <vt:lpwstr/>
      </vt:variant>
      <vt:variant>
        <vt:lpwstr>_Toc505778854</vt:lpwstr>
      </vt:variant>
      <vt:variant>
        <vt:i4>1900607</vt:i4>
      </vt:variant>
      <vt:variant>
        <vt:i4>83</vt:i4>
      </vt:variant>
      <vt:variant>
        <vt:i4>0</vt:i4>
      </vt:variant>
      <vt:variant>
        <vt:i4>5</vt:i4>
      </vt:variant>
      <vt:variant>
        <vt:lpwstr/>
      </vt:variant>
      <vt:variant>
        <vt:lpwstr>_Toc505778853</vt:lpwstr>
      </vt:variant>
      <vt:variant>
        <vt:i4>1900607</vt:i4>
      </vt:variant>
      <vt:variant>
        <vt:i4>77</vt:i4>
      </vt:variant>
      <vt:variant>
        <vt:i4>0</vt:i4>
      </vt:variant>
      <vt:variant>
        <vt:i4>5</vt:i4>
      </vt:variant>
      <vt:variant>
        <vt:lpwstr/>
      </vt:variant>
      <vt:variant>
        <vt:lpwstr>_Toc505778852</vt:lpwstr>
      </vt:variant>
      <vt:variant>
        <vt:i4>1900607</vt:i4>
      </vt:variant>
      <vt:variant>
        <vt:i4>71</vt:i4>
      </vt:variant>
      <vt:variant>
        <vt:i4>0</vt:i4>
      </vt:variant>
      <vt:variant>
        <vt:i4>5</vt:i4>
      </vt:variant>
      <vt:variant>
        <vt:lpwstr/>
      </vt:variant>
      <vt:variant>
        <vt:lpwstr>_Toc505778851</vt:lpwstr>
      </vt:variant>
      <vt:variant>
        <vt:i4>1900607</vt:i4>
      </vt:variant>
      <vt:variant>
        <vt:i4>65</vt:i4>
      </vt:variant>
      <vt:variant>
        <vt:i4>0</vt:i4>
      </vt:variant>
      <vt:variant>
        <vt:i4>5</vt:i4>
      </vt:variant>
      <vt:variant>
        <vt:lpwstr/>
      </vt:variant>
      <vt:variant>
        <vt:lpwstr>_Toc505778850</vt:lpwstr>
      </vt:variant>
      <vt:variant>
        <vt:i4>1835071</vt:i4>
      </vt:variant>
      <vt:variant>
        <vt:i4>59</vt:i4>
      </vt:variant>
      <vt:variant>
        <vt:i4>0</vt:i4>
      </vt:variant>
      <vt:variant>
        <vt:i4>5</vt:i4>
      </vt:variant>
      <vt:variant>
        <vt:lpwstr/>
      </vt:variant>
      <vt:variant>
        <vt:lpwstr>_Toc505778849</vt:lpwstr>
      </vt:variant>
      <vt:variant>
        <vt:i4>1835071</vt:i4>
      </vt:variant>
      <vt:variant>
        <vt:i4>53</vt:i4>
      </vt:variant>
      <vt:variant>
        <vt:i4>0</vt:i4>
      </vt:variant>
      <vt:variant>
        <vt:i4>5</vt:i4>
      </vt:variant>
      <vt:variant>
        <vt:lpwstr/>
      </vt:variant>
      <vt:variant>
        <vt:lpwstr>_Toc505778848</vt:lpwstr>
      </vt:variant>
      <vt:variant>
        <vt:i4>1835071</vt:i4>
      </vt:variant>
      <vt:variant>
        <vt:i4>47</vt:i4>
      </vt:variant>
      <vt:variant>
        <vt:i4>0</vt:i4>
      </vt:variant>
      <vt:variant>
        <vt:i4>5</vt:i4>
      </vt:variant>
      <vt:variant>
        <vt:lpwstr/>
      </vt:variant>
      <vt:variant>
        <vt:lpwstr>_Toc505778847</vt:lpwstr>
      </vt:variant>
      <vt:variant>
        <vt:i4>1835071</vt:i4>
      </vt:variant>
      <vt:variant>
        <vt:i4>41</vt:i4>
      </vt:variant>
      <vt:variant>
        <vt:i4>0</vt:i4>
      </vt:variant>
      <vt:variant>
        <vt:i4>5</vt:i4>
      </vt:variant>
      <vt:variant>
        <vt:lpwstr/>
      </vt:variant>
      <vt:variant>
        <vt:lpwstr>_Toc505778846</vt:lpwstr>
      </vt:variant>
      <vt:variant>
        <vt:i4>1835071</vt:i4>
      </vt:variant>
      <vt:variant>
        <vt:i4>35</vt:i4>
      </vt:variant>
      <vt:variant>
        <vt:i4>0</vt:i4>
      </vt:variant>
      <vt:variant>
        <vt:i4>5</vt:i4>
      </vt:variant>
      <vt:variant>
        <vt:lpwstr/>
      </vt:variant>
      <vt:variant>
        <vt:lpwstr>_Toc505778845</vt:lpwstr>
      </vt:variant>
      <vt:variant>
        <vt:i4>11337969</vt:i4>
      </vt:variant>
      <vt:variant>
        <vt:i4>30</vt:i4>
      </vt:variant>
      <vt:variant>
        <vt:i4>0</vt:i4>
      </vt:variant>
      <vt:variant>
        <vt:i4>5</vt:i4>
      </vt:variant>
      <vt:variant>
        <vt:lpwstr>http://www.bb.com.br/editaislicitações</vt:lpwstr>
      </vt:variant>
      <vt:variant>
        <vt:lpwstr/>
      </vt:variant>
      <vt:variant>
        <vt:i4>13041861</vt:i4>
      </vt:variant>
      <vt:variant>
        <vt:i4>27</vt:i4>
      </vt:variant>
      <vt:variant>
        <vt:i4>0</vt:i4>
      </vt:variant>
      <vt:variant>
        <vt:i4>5</vt:i4>
      </vt:variant>
      <vt:variant>
        <vt:lpwstr>C:\Users\AppData\Roaming\Microsoft\Solicitações de Ajustes\15.09.2020 - Dipag - Sugestões de Alterações nas NT e orientação sobre Código Tributário (TR de Serviços).pdf</vt:lpwstr>
      </vt:variant>
      <vt:variant>
        <vt:lpwstr/>
      </vt:variant>
      <vt:variant>
        <vt:i4>3670270</vt:i4>
      </vt:variant>
      <vt:variant>
        <vt:i4>24</vt:i4>
      </vt:variant>
      <vt:variant>
        <vt:i4>0</vt:i4>
      </vt:variant>
      <vt:variant>
        <vt:i4>5</vt:i4>
      </vt:variant>
      <vt:variant>
        <vt:lpwstr>C:\Users\AppData\Roaming\Microsoft\Word\CMJ 2020-172945 - PJ 2000431 - DISEC - LGPD - Cláusulas contrato fornecedores(2).pdf</vt:lpwstr>
      </vt:variant>
      <vt:variant>
        <vt:lpwstr/>
      </vt:variant>
      <vt:variant>
        <vt:i4>3473466</vt:i4>
      </vt:variant>
      <vt:variant>
        <vt:i4>21</vt:i4>
      </vt:variant>
      <vt:variant>
        <vt:i4>0</vt:i4>
      </vt:variant>
      <vt:variant>
        <vt:i4>5</vt:i4>
      </vt:variant>
      <vt:variant>
        <vt:lpwstr>C:\Users\f6178848\AppData\Local\Minutas Ajustadas 6\parecer 20170212988 lei 9784(2)(1).pdf</vt:lpwstr>
      </vt:variant>
      <vt:variant>
        <vt:lpwstr/>
      </vt:variant>
      <vt:variant>
        <vt:i4>3997719</vt:i4>
      </vt:variant>
      <vt:variant>
        <vt:i4>18</vt:i4>
      </vt:variant>
      <vt:variant>
        <vt:i4>0</vt:i4>
      </vt:variant>
      <vt:variant>
        <vt:i4>5</vt:i4>
      </vt:variant>
      <vt:variant>
        <vt:lpwstr>\\Sribsa08558\bb8558gecopdinoc$\Interna\RLBB\IN 1154\Anexos da Instrução Normativa\Minutas de Edital e Contratos\Solicitações de Ajuste\4-01 -Edital Credenciamento Aberto\14.05.2019 - Dinoc.pdf</vt:lpwstr>
      </vt:variant>
      <vt:variant>
        <vt:lpwstr/>
      </vt:variant>
      <vt:variant>
        <vt:i4>2752648</vt:i4>
      </vt:variant>
      <vt:variant>
        <vt:i4>15</vt:i4>
      </vt:variant>
      <vt:variant>
        <vt:i4>0</vt:i4>
      </vt:variant>
      <vt:variant>
        <vt:i4>5</vt:i4>
      </vt:variant>
      <vt:variant>
        <vt:lpwstr>\\Sribsa08558\bb8558gecopdinoc$\Interna\RLBB\IN 1154\Anexos da Instrução Normativa\Minutas de Edital e Contratos\Solicitações de Ajuste\4-01 -Edital Credenciamento Aberto\18.02.2019 - Dinoc - Assinatura Eletrônica.pdf</vt:lpwstr>
      </vt:variant>
      <vt:variant>
        <vt:lpwstr/>
      </vt:variant>
      <vt:variant>
        <vt:i4>4522168</vt:i4>
      </vt:variant>
      <vt:variant>
        <vt:i4>12</vt:i4>
      </vt:variant>
      <vt:variant>
        <vt:i4>0</vt:i4>
      </vt:variant>
      <vt:variant>
        <vt:i4>5</vt:i4>
      </vt:variant>
      <vt:variant>
        <vt:lpwstr>\\Sribsa08558\bb8558gecopdinoc$\Interna\RLBB\IN 1154\Anexos da Instrução Normativa\Minutas de Edital e Contratos\Solicitações de Ajuste\4-01 -Edital Credenciamento Aberto\07.02.2019 - Cesup Compras - Certidão Junta Comercial - ME e EPP.pdf</vt:lpwstr>
      </vt:variant>
      <vt:variant>
        <vt:lpwstr/>
      </vt:variant>
      <vt:variant>
        <vt:i4>3735570</vt:i4>
      </vt:variant>
      <vt:variant>
        <vt:i4>9</vt:i4>
      </vt:variant>
      <vt:variant>
        <vt:i4>0</vt:i4>
      </vt:variant>
      <vt:variant>
        <vt:i4>5</vt:i4>
      </vt:variant>
      <vt:variant>
        <vt:lpwstr>\\Sribsa08558\bb8558gecopdinoc$\Interna\RLBB\IN 1154\Anexos da Instrução Normativa\Minutas de Edital e Contratos\Solicitações de Ajuste\4-01 -Edital Credenciamento Aberto\21.12.2018 - Dinoc.pdf</vt:lpwstr>
      </vt:variant>
      <vt:variant>
        <vt:lpwstr/>
      </vt:variant>
      <vt:variant>
        <vt:i4>3801109</vt:i4>
      </vt:variant>
      <vt:variant>
        <vt:i4>6</vt:i4>
      </vt:variant>
      <vt:variant>
        <vt:i4>0</vt:i4>
      </vt:variant>
      <vt:variant>
        <vt:i4>5</vt:i4>
      </vt:variant>
      <vt:variant>
        <vt:lpwstr>\\Sribsa08558\bb8558gecopdinoc$\Interna\RLBB\IN 1154\Anexos da Instrução Normativa\Minutas de Edital e Contratos\Solicitações de Ajuste\4-01 -Edital Credenciamento Aberto\26.11.2018 - Dicon.pdf</vt:lpwstr>
      </vt:variant>
      <vt:variant>
        <vt:lpwstr/>
      </vt:variant>
      <vt:variant>
        <vt:i4>6291473</vt:i4>
      </vt:variant>
      <vt:variant>
        <vt:i4>3</vt:i4>
      </vt:variant>
      <vt:variant>
        <vt:i4>0</vt:i4>
      </vt:variant>
      <vt:variant>
        <vt:i4>5</vt:i4>
      </vt:variant>
      <vt:variant>
        <vt:lpwstr>\\Sribsa08558\bb8558gecopdinoc$\Interna\RLBB\IN 1154\Anexos da Instrução Normativa\Minutas de Edital\Solicitações de Ajuste\03 - Edital LE - Servicos Comuns - Reg. Precos\03.05.2018 - Diaco.pdf</vt:lpwstr>
      </vt:variant>
      <vt:variant>
        <vt:lpwstr/>
      </vt:variant>
      <vt:variant>
        <vt:i4>6291472</vt:i4>
      </vt:variant>
      <vt:variant>
        <vt:i4>0</vt:i4>
      </vt:variant>
      <vt:variant>
        <vt:i4>0</vt:i4>
      </vt:variant>
      <vt:variant>
        <vt:i4>5</vt:i4>
      </vt:variant>
      <vt:variant>
        <vt:lpwstr>\\Sribsa08558\bb8558gecopdinoc$\Interna\RLBB\IN 1154\Anexos da Instrução Normativa\Minutas de Edital\Solicitações de Ajuste\03 - Edital LE - Servicos Comuns - Reg. Precos\02.05.2018 - Diaco.pdf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2024/00940(7421)</dc:title>
  <dc:subject/>
  <dc:creator>Lucas Pupe de Brito</dc:creator>
  <cp:keywords/>
  <dc:description/>
  <cp:lastModifiedBy>Sandra Bernadette da Silva Milet</cp:lastModifiedBy>
  <cp:revision>4</cp:revision>
  <cp:lastPrinted>2024-06-17T21:31:00Z</cp:lastPrinted>
  <dcterms:created xsi:type="dcterms:W3CDTF">2024-06-17T21:36:00Z</dcterms:created>
  <dcterms:modified xsi:type="dcterms:W3CDTF">2024-06-17T21:39:00Z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TaxCatchAll">
    <vt:lpwstr/>
  </property>
  <property fmtid="{D5CDD505-2E9C-101B-9397-08002B2CF9AE}" pid="5" name="lcf76f155ced4ddcb4097134ff3c332f">
    <vt:lpwstr/>
  </property>
  <property fmtid="{D5CDD505-2E9C-101B-9397-08002B2CF9AE}" pid="6" name="ClassificationContentMarkingHeaderShapeIds">
    <vt:lpwstr>18747954,54b2dfd0,509bf067</vt:lpwstr>
  </property>
  <property fmtid="{D5CDD505-2E9C-101B-9397-08002B2CF9AE}" pid="7" name="ClassificationContentMarkingHeaderFontProps">
    <vt:lpwstr>#000000,10,Calibri</vt:lpwstr>
  </property>
  <property fmtid="{D5CDD505-2E9C-101B-9397-08002B2CF9AE}" pid="8" name="ClassificationContentMarkingHeaderText">
    <vt:lpwstr>#Pública</vt:lpwstr>
  </property>
  <property fmtid="{D5CDD505-2E9C-101B-9397-08002B2CF9AE}" pid="9" name="MSIP_Label_1ba22eba-d59e-42ba-acb9-085eb1026b66_Enabled">
    <vt:lpwstr>true</vt:lpwstr>
  </property>
  <property fmtid="{D5CDD505-2E9C-101B-9397-08002B2CF9AE}" pid="10" name="MSIP_Label_1ba22eba-d59e-42ba-acb9-085eb1026b66_SetDate">
    <vt:lpwstr>2024-05-28T16:25:51Z</vt:lpwstr>
  </property>
  <property fmtid="{D5CDD505-2E9C-101B-9397-08002B2CF9AE}" pid="11" name="MSIP_Label_1ba22eba-d59e-42ba-acb9-085eb1026b66_Method">
    <vt:lpwstr>Privileged</vt:lpwstr>
  </property>
  <property fmtid="{D5CDD505-2E9C-101B-9397-08002B2CF9AE}" pid="12" name="MSIP_Label_1ba22eba-d59e-42ba-acb9-085eb1026b66_Name">
    <vt:lpwstr>1ba22eba-d59e-42ba-acb9-085eb1026b66</vt:lpwstr>
  </property>
  <property fmtid="{D5CDD505-2E9C-101B-9397-08002B2CF9AE}" pid="13" name="MSIP_Label_1ba22eba-d59e-42ba-acb9-085eb1026b66_SiteId">
    <vt:lpwstr>ea0c2907-38d2-4181-8750-b0b190b60443</vt:lpwstr>
  </property>
  <property fmtid="{D5CDD505-2E9C-101B-9397-08002B2CF9AE}" pid="14" name="MSIP_Label_1ba22eba-d59e-42ba-acb9-085eb1026b66_ActionId">
    <vt:lpwstr>13e7714b-ebb6-49eb-a1ff-cf077ec473fd</vt:lpwstr>
  </property>
  <property fmtid="{D5CDD505-2E9C-101B-9397-08002B2CF9AE}" pid="15" name="MSIP_Label_1ba22eba-d59e-42ba-acb9-085eb1026b66_ContentBits">
    <vt:lpwstr>1</vt:lpwstr>
  </property>
  <property fmtid="{D5CDD505-2E9C-101B-9397-08002B2CF9AE}" pid="16" name="MediaServiceImageTags">
    <vt:lpwstr/>
  </property>
  <property fmtid="{D5CDD505-2E9C-101B-9397-08002B2CF9AE}" pid="17" name="ContentTypeId">
    <vt:lpwstr>0x010100F1060F55D5E5D84BB752F44D2FB4D6AE</vt:lpwstr>
  </property>
</Properties>
</file>